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A9ECA" w14:textId="77777777" w:rsidR="00D316EE" w:rsidRPr="00D24250" w:rsidRDefault="00D316EE" w:rsidP="00D316EE">
      <w:pPr>
        <w:ind w:left="6372" w:firstLine="708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Załącznik nr 1</w:t>
      </w:r>
    </w:p>
    <w:p w14:paraId="043AB255" w14:textId="77777777" w:rsidR="00D316EE" w:rsidRDefault="00D316EE" w:rsidP="00D316EE">
      <w:pPr>
        <w:jc w:val="right"/>
        <w:rPr>
          <w:rFonts w:ascii="Arial Narrow" w:hAnsi="Arial Narrow"/>
          <w:sz w:val="20"/>
          <w:szCs w:val="20"/>
        </w:rPr>
      </w:pPr>
      <w:r w:rsidRPr="00D24250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14:paraId="5AD81F99" w14:textId="77777777" w:rsidR="00D316EE" w:rsidRPr="00A624C4" w:rsidRDefault="00D316EE" w:rsidP="00D316EE">
      <w:pPr>
        <w:spacing w:line="240" w:lineRule="atLeast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……………………………………..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D24250">
        <w:rPr>
          <w:rFonts w:ascii="Arial Narrow" w:hAnsi="Arial Narrow"/>
          <w:sz w:val="20"/>
          <w:szCs w:val="20"/>
        </w:rPr>
        <w:t xml:space="preserve">   </w:t>
      </w: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</w:t>
      </w:r>
      <w:r w:rsidRPr="00D24250">
        <w:rPr>
          <w:rFonts w:ascii="Arial Narrow" w:hAnsi="Arial Narrow"/>
          <w:sz w:val="20"/>
          <w:szCs w:val="20"/>
        </w:rPr>
        <w:t>......</w:t>
      </w:r>
      <w:r>
        <w:rPr>
          <w:rFonts w:ascii="Arial Narrow" w:hAnsi="Arial Narrow"/>
          <w:sz w:val="20"/>
          <w:szCs w:val="20"/>
        </w:rPr>
        <w:t>...............................</w:t>
      </w:r>
      <w:r w:rsidRPr="00D82888">
        <w:rPr>
          <w:rFonts w:ascii="Arial Narrow" w:hAnsi="Arial Narrow"/>
          <w:sz w:val="20"/>
          <w:szCs w:val="20"/>
        </w:rPr>
        <w:t xml:space="preserve">     </w:t>
      </w:r>
      <w:r>
        <w:rPr>
          <w:rFonts w:ascii="Arial Narrow" w:hAnsi="Arial Narrow"/>
          <w:i/>
          <w:sz w:val="20"/>
          <w:szCs w:val="20"/>
        </w:rPr>
        <w:t xml:space="preserve">     </w:t>
      </w:r>
      <w:r w:rsidRPr="003F61DC">
        <w:rPr>
          <w:rFonts w:ascii="Arial Narrow" w:hAnsi="Arial Narrow"/>
          <w:i/>
          <w:sz w:val="20"/>
          <w:szCs w:val="20"/>
        </w:rPr>
        <w:t xml:space="preserve">(Nazwa Wykonawcy) </w:t>
      </w: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D82888">
        <w:rPr>
          <w:rFonts w:ascii="Arial Narrow" w:hAnsi="Arial Narrow"/>
          <w:sz w:val="20"/>
          <w:szCs w:val="20"/>
        </w:rPr>
        <w:t>(miejscowość, data)</w:t>
      </w:r>
    </w:p>
    <w:p w14:paraId="30411DAE" w14:textId="77777777" w:rsidR="00D316EE" w:rsidRDefault="00D316EE" w:rsidP="00D316EE">
      <w:pPr>
        <w:ind w:right="282"/>
        <w:jc w:val="center"/>
        <w:rPr>
          <w:rFonts w:ascii="Arial Narrow" w:hAnsi="Arial Narrow"/>
          <w:b/>
          <w:sz w:val="28"/>
          <w:szCs w:val="28"/>
        </w:rPr>
      </w:pPr>
      <w:r w:rsidRPr="00483CDD">
        <w:rPr>
          <w:rFonts w:ascii="Arial Narrow" w:hAnsi="Arial Narrow"/>
          <w:b/>
          <w:sz w:val="28"/>
          <w:szCs w:val="28"/>
        </w:rPr>
        <w:t xml:space="preserve">OŚWIADCZENIE </w:t>
      </w:r>
    </w:p>
    <w:p w14:paraId="4D1C61AB" w14:textId="77777777" w:rsidR="00D316EE" w:rsidRDefault="00D316EE" w:rsidP="00D316EE">
      <w:pPr>
        <w:ind w:right="282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 xml:space="preserve">o którym mowa w art. 125 ust. 1 ustawy pzp </w:t>
      </w:r>
    </w:p>
    <w:p w14:paraId="18752B9E" w14:textId="77777777" w:rsidR="00AB57B0" w:rsidRPr="00AB57B0" w:rsidRDefault="00D316EE" w:rsidP="00AB57B0">
      <w:pPr>
        <w:jc w:val="both"/>
        <w:rPr>
          <w:rFonts w:ascii="Arial Narrow" w:hAnsi="Arial Narrow"/>
          <w:b/>
        </w:rPr>
      </w:pPr>
      <w:r w:rsidRPr="003839D6">
        <w:rPr>
          <w:rFonts w:ascii="Arial Narrow" w:hAnsi="Arial Narrow"/>
        </w:rPr>
        <w:t xml:space="preserve"> </w:t>
      </w:r>
      <w:r w:rsidRPr="006E1028">
        <w:rPr>
          <w:rFonts w:ascii="Arial Narrow" w:hAnsi="Arial Narrow"/>
        </w:rPr>
        <w:t>Postępowanie o udzielenie zamówienia publicznego pn.:</w:t>
      </w:r>
      <w:r w:rsidRPr="006E1028">
        <w:rPr>
          <w:rFonts w:ascii="Arial Narrow" w:hAnsi="Arial Narrow"/>
          <w:b/>
        </w:rPr>
        <w:t xml:space="preserve"> </w:t>
      </w:r>
      <w:r w:rsidR="00AB57B0" w:rsidRPr="00AB57B0">
        <w:rPr>
          <w:rFonts w:ascii="Arial Narrow" w:hAnsi="Arial Narrow"/>
          <w:b/>
        </w:rPr>
        <w:t>Konserwacja oraz naprawa sygnalizacji świetlnych przy drogach wojewódzkich administrowanych przez Zarząd Dróg Wojewódzkich w Zielonej Górze:</w:t>
      </w:r>
    </w:p>
    <w:p w14:paraId="6217003F" w14:textId="77777777" w:rsidR="00AB57B0" w:rsidRPr="00AB57B0" w:rsidRDefault="00AB57B0" w:rsidP="00AB57B0">
      <w:pPr>
        <w:jc w:val="both"/>
        <w:rPr>
          <w:rFonts w:ascii="Arial Narrow" w:hAnsi="Arial Narrow"/>
          <w:b/>
        </w:rPr>
      </w:pPr>
      <w:r w:rsidRPr="00AB57B0">
        <w:rPr>
          <w:rFonts w:ascii="Arial Narrow" w:hAnsi="Arial Narrow"/>
          <w:b/>
        </w:rPr>
        <w:t xml:space="preserve">Zadanie nr 1 - Rejon Dróg Wojewódzkich w Zielonej Górze                 </w:t>
      </w:r>
    </w:p>
    <w:p w14:paraId="27716567" w14:textId="77777777" w:rsidR="00AB57B0" w:rsidRPr="00AB57B0" w:rsidRDefault="00AB57B0" w:rsidP="00AB57B0">
      <w:pPr>
        <w:jc w:val="both"/>
        <w:rPr>
          <w:rFonts w:ascii="Arial Narrow" w:hAnsi="Arial Narrow"/>
          <w:b/>
        </w:rPr>
      </w:pPr>
      <w:r w:rsidRPr="00AB57B0">
        <w:rPr>
          <w:rFonts w:ascii="Arial Narrow" w:hAnsi="Arial Narrow"/>
          <w:b/>
        </w:rPr>
        <w:t>Zadanie nr 2 - Rejon Dróg Wojewódzkich w Kożuchowie</w:t>
      </w:r>
    </w:p>
    <w:p w14:paraId="7D4B15F1" w14:textId="0624C95D" w:rsidR="00D316EE" w:rsidRDefault="00AB57B0" w:rsidP="00AB57B0">
      <w:pPr>
        <w:jc w:val="both"/>
        <w:rPr>
          <w:rFonts w:ascii="Arial Narrow" w:hAnsi="Arial Narrow"/>
          <w:b/>
          <w:u w:val="single"/>
        </w:rPr>
      </w:pPr>
      <w:r w:rsidRPr="00AB57B0">
        <w:rPr>
          <w:rFonts w:ascii="Arial Narrow" w:hAnsi="Arial Narrow"/>
          <w:b/>
        </w:rPr>
        <w:t>Zadanie nr 3 - Rejon Dróg Wojewódzkich w Kłodawie</w:t>
      </w:r>
    </w:p>
    <w:p w14:paraId="4495B490" w14:textId="77777777" w:rsidR="00D316EE" w:rsidRPr="00A624C4" w:rsidRDefault="00D316EE" w:rsidP="00D316E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624C4">
        <w:rPr>
          <w:rFonts w:ascii="Arial" w:hAnsi="Arial" w:cs="Arial"/>
          <w:b/>
          <w:sz w:val="24"/>
          <w:szCs w:val="24"/>
          <w:u w:val="single"/>
        </w:rPr>
        <w:t>Dotyczy zadania nr………</w:t>
      </w:r>
    </w:p>
    <w:p w14:paraId="3E3CD573" w14:textId="77777777" w:rsidR="00D316EE" w:rsidRPr="00A624C4" w:rsidRDefault="00D316EE" w:rsidP="00D316EE">
      <w:pPr>
        <w:jc w:val="center"/>
        <w:rPr>
          <w:rFonts w:ascii="Arial" w:hAnsi="Arial" w:cs="Arial"/>
          <w:b/>
          <w:u w:val="single"/>
        </w:rPr>
      </w:pPr>
    </w:p>
    <w:p w14:paraId="3ED56E26" w14:textId="77777777" w:rsidR="00D316EE" w:rsidRPr="006E1028" w:rsidRDefault="00D316EE" w:rsidP="00BF299E">
      <w:pPr>
        <w:numPr>
          <w:ilvl w:val="0"/>
          <w:numId w:val="17"/>
        </w:numPr>
        <w:spacing w:line="240" w:lineRule="atLeast"/>
        <w:ind w:right="5"/>
        <w:jc w:val="both"/>
        <w:rPr>
          <w:rFonts w:ascii="Arial Narrow" w:hAnsi="Arial Narrow"/>
          <w:i/>
          <w:sz w:val="20"/>
          <w:szCs w:val="20"/>
        </w:rPr>
      </w:pPr>
      <w:r w:rsidRPr="006E1028">
        <w:rPr>
          <w:rFonts w:ascii="Arial Narrow" w:hAnsi="Arial Narrow" w:cs="Segoe UI"/>
        </w:rPr>
        <w:t>Oświadczam</w:t>
      </w:r>
      <w:r>
        <w:rPr>
          <w:rFonts w:ascii="Arial Narrow" w:hAnsi="Arial Narrow" w:cs="Segoe UI"/>
        </w:rPr>
        <w:t>*</w:t>
      </w:r>
      <w:r w:rsidRPr="006E1028">
        <w:rPr>
          <w:rFonts w:ascii="Arial Narrow" w:hAnsi="Arial Narrow" w:cs="Segoe UI"/>
        </w:rPr>
        <w:t xml:space="preserve"> że </w:t>
      </w:r>
      <w:r w:rsidRPr="006E1028">
        <w:rPr>
          <w:rFonts w:ascii="Arial Narrow" w:hAnsi="Arial Narrow" w:cs="Segoe UI"/>
          <w:b/>
        </w:rPr>
        <w:t>nie podlegam wykluczeniu</w:t>
      </w:r>
      <w:r w:rsidRPr="006E1028">
        <w:rPr>
          <w:rFonts w:ascii="Arial Narrow" w:hAnsi="Arial Narrow" w:cs="Segoe UI"/>
        </w:rPr>
        <w:t xml:space="preserve"> z postępowania na podstawie art. 108 ust. 1 oraz art. 109 ust.1 pkt 4 ustawy pzp.</w:t>
      </w:r>
      <w:r w:rsidRPr="006E1028">
        <w:rPr>
          <w:rFonts w:ascii="Arial Narrow" w:hAnsi="Arial Narrow"/>
          <w:i/>
          <w:sz w:val="20"/>
          <w:szCs w:val="20"/>
        </w:rPr>
        <w:t xml:space="preserve">           </w:t>
      </w:r>
    </w:p>
    <w:p w14:paraId="1CEF8BB0" w14:textId="77777777" w:rsidR="00D316EE" w:rsidRPr="006E1028" w:rsidRDefault="00D316EE" w:rsidP="00D316EE">
      <w:pPr>
        <w:spacing w:line="240" w:lineRule="atLeast"/>
        <w:rPr>
          <w:rFonts w:ascii="Arial Narrow" w:hAnsi="Arial Narrow"/>
          <w:i/>
          <w:sz w:val="20"/>
          <w:szCs w:val="20"/>
        </w:rPr>
      </w:pPr>
      <w:r w:rsidRPr="006E1028"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</w:t>
      </w:r>
    </w:p>
    <w:p w14:paraId="2CCE9749" w14:textId="77777777" w:rsidR="00D316EE" w:rsidRPr="006E1028" w:rsidRDefault="00D316EE" w:rsidP="00BF299E">
      <w:pPr>
        <w:numPr>
          <w:ilvl w:val="0"/>
          <w:numId w:val="17"/>
        </w:numPr>
        <w:spacing w:line="240" w:lineRule="auto"/>
        <w:ind w:right="282"/>
        <w:jc w:val="both"/>
        <w:rPr>
          <w:rFonts w:ascii="Arial Narrow" w:hAnsi="Arial Narrow" w:cs="Segoe UI"/>
          <w:i/>
          <w:sz w:val="20"/>
          <w:szCs w:val="20"/>
        </w:rPr>
      </w:pPr>
      <w:r w:rsidRPr="006E1028">
        <w:rPr>
          <w:rFonts w:ascii="Arial Narrow" w:hAnsi="Arial Narrow" w:cs="Segoe UI"/>
        </w:rPr>
        <w:t>Oświadczam</w:t>
      </w:r>
      <w:r>
        <w:rPr>
          <w:rFonts w:ascii="Arial Narrow" w:hAnsi="Arial Narrow" w:cs="Segoe UI"/>
        </w:rPr>
        <w:t>*</w:t>
      </w:r>
      <w:r w:rsidRPr="006E1028">
        <w:rPr>
          <w:rFonts w:ascii="Arial Narrow" w:hAnsi="Arial Narrow" w:cs="Segoe UI"/>
        </w:rPr>
        <w:t xml:space="preserve"> że </w:t>
      </w:r>
      <w:r w:rsidRPr="006E1028">
        <w:rPr>
          <w:rFonts w:ascii="Arial Narrow" w:hAnsi="Arial Narrow" w:cs="Segoe UI"/>
          <w:b/>
        </w:rPr>
        <w:t>zachodzą w stosunku do mnie podstawy wykluczenia</w:t>
      </w:r>
      <w:r w:rsidRPr="006E1028">
        <w:rPr>
          <w:rFonts w:ascii="Arial Narrow" w:hAnsi="Arial Narrow" w:cs="Segoe UI"/>
        </w:rPr>
        <w:t xml:space="preserve"> z postępowania na podstawie art. ...... ustawy pzp </w:t>
      </w:r>
      <w:r w:rsidRPr="006E1028">
        <w:rPr>
          <w:rFonts w:ascii="Arial Narrow" w:hAnsi="Arial Narrow" w:cs="Segoe UI"/>
          <w:i/>
          <w:sz w:val="20"/>
          <w:szCs w:val="20"/>
        </w:rPr>
        <w:t>(podać mającą zastosowanie podstawę prawną wykluczenia spośród wymienionych w art</w:t>
      </w:r>
      <w:r w:rsidRPr="006E1028">
        <w:rPr>
          <w:rFonts w:ascii="Arial Narrow" w:hAnsi="Arial Narrow"/>
          <w:i/>
          <w:iCs/>
          <w:color w:val="000000"/>
          <w:sz w:val="20"/>
          <w:szCs w:val="20"/>
        </w:rPr>
        <w:t xml:space="preserve">. 108 ust. 1 pkt 1, 2, 5 lub art. 109 ust. 1 pkt 4 </w:t>
      </w:r>
      <w:r w:rsidRPr="006E1028">
        <w:rPr>
          <w:rFonts w:ascii="Arial Narrow" w:hAnsi="Arial Narrow" w:cs="Segoe UI"/>
          <w:i/>
          <w:sz w:val="20"/>
          <w:szCs w:val="20"/>
        </w:rPr>
        <w:t>ustawy pzp).</w:t>
      </w:r>
    </w:p>
    <w:p w14:paraId="0C8E95C7" w14:textId="77777777" w:rsidR="00D316EE" w:rsidRPr="006E1028" w:rsidRDefault="00D316EE" w:rsidP="00D316EE">
      <w:pPr>
        <w:ind w:left="708" w:right="282"/>
        <w:jc w:val="both"/>
        <w:rPr>
          <w:rFonts w:ascii="Arial Narrow" w:hAnsi="Arial Narrow" w:cs="Segoe UI"/>
        </w:rPr>
      </w:pPr>
      <w:r w:rsidRPr="006E1028">
        <w:rPr>
          <w:rFonts w:ascii="Arial Narrow" w:hAnsi="Arial Narrow" w:cs="Segoe UI"/>
        </w:rPr>
        <w:t xml:space="preserve">Jednocześnie oświadczam, że w związku z ww. okolicznością, na podstawie art. </w:t>
      </w:r>
      <w:r w:rsidRPr="006E1028">
        <w:rPr>
          <w:rFonts w:ascii="Arial Narrow" w:hAnsi="Arial Narrow"/>
          <w:color w:val="000000"/>
        </w:rPr>
        <w:t>110 ust. 2</w:t>
      </w:r>
      <w:r w:rsidRPr="006E1028">
        <w:rPr>
          <w:color w:val="000000"/>
        </w:rPr>
        <w:t xml:space="preserve"> </w:t>
      </w:r>
      <w:r w:rsidRPr="006E1028">
        <w:rPr>
          <w:rFonts w:ascii="Arial Narrow" w:hAnsi="Arial Narrow" w:cs="Segoe UI"/>
        </w:rPr>
        <w:t>ustawy pzp, podjąłem następujące środki naprawcze:</w:t>
      </w:r>
    </w:p>
    <w:p w14:paraId="5514A6FE" w14:textId="77777777" w:rsidR="00D316EE" w:rsidRPr="00836060" w:rsidRDefault="00D316EE" w:rsidP="00D316EE">
      <w:pPr>
        <w:ind w:right="282" w:firstLine="708"/>
        <w:jc w:val="both"/>
        <w:rPr>
          <w:rFonts w:ascii="Arial Narrow" w:hAnsi="Arial Narrow" w:cs="Segoe UI"/>
        </w:rPr>
      </w:pPr>
      <w:r w:rsidRPr="006E1028">
        <w:rPr>
          <w:rFonts w:ascii="Arial Narrow" w:hAnsi="Arial Narrow" w:cs="Segoe UI"/>
        </w:rPr>
        <w:t>...................................................................................................................................................</w:t>
      </w:r>
      <w:r w:rsidRPr="006E1028">
        <w:rPr>
          <w:rFonts w:ascii="Arial Narrow" w:hAnsi="Arial Narrow"/>
        </w:rPr>
        <w:t xml:space="preserve">                                                                                                 </w:t>
      </w:r>
      <w:r w:rsidRPr="006E1028"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</w:t>
      </w:r>
    </w:p>
    <w:p w14:paraId="145744DA" w14:textId="77777777" w:rsidR="00D316EE" w:rsidRPr="006E1028" w:rsidRDefault="00D316EE" w:rsidP="00D316EE">
      <w:pPr>
        <w:ind w:right="282"/>
        <w:jc w:val="both"/>
        <w:rPr>
          <w:rFonts w:ascii="Arial Narrow" w:hAnsi="Arial Narrow" w:cs="Arial"/>
          <w:b/>
        </w:rPr>
      </w:pPr>
      <w:r w:rsidRPr="006E1028"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72F92C38" w14:textId="77777777" w:rsidR="00D316EE" w:rsidRPr="009D4E17" w:rsidRDefault="00D316EE" w:rsidP="00BF299E">
      <w:pPr>
        <w:numPr>
          <w:ilvl w:val="0"/>
          <w:numId w:val="17"/>
        </w:numPr>
        <w:spacing w:after="40" w:line="240" w:lineRule="atLeast"/>
        <w:ind w:left="786" w:right="282"/>
        <w:contextualSpacing/>
        <w:jc w:val="both"/>
        <w:rPr>
          <w:rFonts w:ascii="Arial Narrow" w:hAnsi="Arial Narrow"/>
          <w:i/>
          <w:sz w:val="20"/>
          <w:szCs w:val="20"/>
        </w:rPr>
      </w:pPr>
      <w:r w:rsidRPr="009D4E17">
        <w:rPr>
          <w:rFonts w:ascii="Arial Narrow" w:hAnsi="Arial Narrow" w:cs="Segoe UI"/>
        </w:rPr>
        <w:t xml:space="preserve">Oświadczam* że </w:t>
      </w:r>
      <w:r w:rsidRPr="009D4E17">
        <w:rPr>
          <w:rFonts w:ascii="Arial Narrow" w:hAnsi="Arial Narrow" w:cs="Segoe UI"/>
          <w:b/>
        </w:rPr>
        <w:t>nie podlegam wykluczeniu</w:t>
      </w:r>
      <w:r w:rsidRPr="009D4E17">
        <w:rPr>
          <w:rFonts w:ascii="Arial Narrow" w:hAnsi="Arial Narrow" w:cs="Segoe UI"/>
        </w:rPr>
        <w:t xml:space="preserve"> z postępowania na podstawie art. 7 ust. 1 ustawy z dnia 13.04.2022 r. </w:t>
      </w:r>
      <w:r w:rsidRPr="009D4E17">
        <w:rPr>
          <w:rFonts w:ascii="Arial Narrow" w:hAnsi="Arial Narrow" w:cs="Segoe UI"/>
          <w:i/>
        </w:rPr>
        <w:t>o szczególnych rozwiązaniach w zakresie przeciwdziałania wspieraniu agresji na Ukrainę oraz służących ochronie bezpieczeństwa narodowego.</w:t>
      </w:r>
    </w:p>
    <w:p w14:paraId="5C22560E" w14:textId="77777777" w:rsidR="00D316EE" w:rsidRPr="009D4E17" w:rsidRDefault="00D316EE" w:rsidP="00D316EE">
      <w:pPr>
        <w:spacing w:after="40" w:line="240" w:lineRule="atLeast"/>
        <w:ind w:left="786" w:right="282"/>
        <w:contextualSpacing/>
        <w:jc w:val="both"/>
        <w:rPr>
          <w:rFonts w:ascii="Arial Narrow" w:hAnsi="Arial Narrow"/>
          <w:i/>
          <w:sz w:val="20"/>
          <w:szCs w:val="20"/>
        </w:rPr>
      </w:pPr>
    </w:p>
    <w:p w14:paraId="2C4C3EB7" w14:textId="77777777" w:rsidR="00D316EE" w:rsidRPr="009D4E17" w:rsidRDefault="00D316EE" w:rsidP="00BF299E">
      <w:pPr>
        <w:numPr>
          <w:ilvl w:val="0"/>
          <w:numId w:val="17"/>
        </w:numPr>
        <w:spacing w:after="40" w:line="240" w:lineRule="atLeast"/>
        <w:ind w:left="786" w:right="282"/>
        <w:contextualSpacing/>
        <w:jc w:val="both"/>
        <w:rPr>
          <w:rFonts w:ascii="Arial Narrow" w:hAnsi="Arial Narrow"/>
          <w:i/>
          <w:sz w:val="20"/>
          <w:szCs w:val="20"/>
        </w:rPr>
      </w:pPr>
      <w:r w:rsidRPr="009D4E17">
        <w:rPr>
          <w:rFonts w:ascii="Arial Narrow" w:hAnsi="Arial Narrow" w:cs="Segoe UI"/>
        </w:rPr>
        <w:t xml:space="preserve">Oświadczam* że </w:t>
      </w:r>
      <w:r w:rsidRPr="009D4E17">
        <w:rPr>
          <w:rFonts w:ascii="Arial Narrow" w:hAnsi="Arial Narrow" w:cs="Segoe UI"/>
          <w:b/>
        </w:rPr>
        <w:t>zachodzą w stosunku do mnie podstawy wykluczenia</w:t>
      </w:r>
      <w:r w:rsidRPr="009D4E17">
        <w:rPr>
          <w:rFonts w:ascii="Arial Narrow" w:hAnsi="Arial Narrow" w:cs="Segoe UI"/>
        </w:rPr>
        <w:t xml:space="preserve"> z postępowania na podstawie art. 7 ust. 1 pkt ...... ustawy z dnia 13.04.2022 r. </w:t>
      </w:r>
      <w:r w:rsidRPr="009D4E17">
        <w:rPr>
          <w:rFonts w:ascii="Arial Narrow" w:hAnsi="Arial Narrow" w:cs="Segoe UI"/>
          <w:i/>
        </w:rPr>
        <w:t>o szczególnych rozwiązaniach w zakresie przeciwdziałania wspieraniu agresji na Ukrainę oraz służących ochronie bezpieczeństwa narodowego</w:t>
      </w:r>
      <w:r w:rsidRPr="009D4E17">
        <w:rPr>
          <w:rFonts w:ascii="Arial Narrow" w:hAnsi="Arial Narrow" w:cs="Segoe UI"/>
        </w:rPr>
        <w:t xml:space="preserve"> </w:t>
      </w:r>
      <w:r w:rsidRPr="009D4E17">
        <w:rPr>
          <w:rFonts w:ascii="Arial Narrow" w:hAnsi="Arial Narrow" w:cs="Segoe UI"/>
          <w:i/>
          <w:sz w:val="20"/>
          <w:szCs w:val="20"/>
        </w:rPr>
        <w:t>(podać mającą zastosowanie podstawę prawną wykluczenia spośród wymienionych w art</w:t>
      </w:r>
      <w:r w:rsidRPr="009D4E17">
        <w:rPr>
          <w:rFonts w:ascii="Arial Narrow" w:hAnsi="Arial Narrow"/>
          <w:i/>
          <w:iCs/>
          <w:color w:val="000000"/>
          <w:sz w:val="20"/>
          <w:szCs w:val="20"/>
        </w:rPr>
        <w:t>. 7 ust. 1).</w:t>
      </w:r>
    </w:p>
    <w:p w14:paraId="040EADFA" w14:textId="77777777" w:rsidR="00D316EE" w:rsidRPr="00A13905" w:rsidRDefault="00D316EE" w:rsidP="00D316EE">
      <w:pPr>
        <w:spacing w:after="40" w:line="240" w:lineRule="atLeast"/>
        <w:ind w:left="786" w:right="282"/>
        <w:contextualSpacing/>
        <w:jc w:val="both"/>
        <w:rPr>
          <w:rFonts w:ascii="Arial Narrow" w:hAnsi="Arial Narrow"/>
          <w:i/>
          <w:sz w:val="20"/>
          <w:szCs w:val="20"/>
        </w:rPr>
      </w:pPr>
    </w:p>
    <w:p w14:paraId="42350BD7" w14:textId="77777777" w:rsidR="00D316EE" w:rsidRPr="006E1028" w:rsidRDefault="00D316EE" w:rsidP="00BF299E">
      <w:pPr>
        <w:numPr>
          <w:ilvl w:val="0"/>
          <w:numId w:val="17"/>
        </w:numPr>
        <w:spacing w:after="40" w:line="240" w:lineRule="atLeast"/>
        <w:ind w:left="786" w:right="282"/>
        <w:contextualSpacing/>
        <w:jc w:val="both"/>
        <w:rPr>
          <w:rFonts w:ascii="Arial Narrow" w:hAnsi="Arial Narrow"/>
          <w:i/>
          <w:sz w:val="20"/>
          <w:szCs w:val="20"/>
        </w:rPr>
      </w:pPr>
      <w:r w:rsidRPr="006E1028">
        <w:rPr>
          <w:rFonts w:ascii="Arial Narrow" w:hAnsi="Arial Narrow" w:cs="Arial"/>
        </w:rPr>
        <w:t>Oświadczam</w:t>
      </w:r>
      <w:r w:rsidRPr="006E1028">
        <w:rPr>
          <w:rFonts w:ascii="Arial Narrow" w:hAnsi="Arial Narrow" w:cs="Arial"/>
          <w:b/>
        </w:rPr>
        <w:t xml:space="preserve">, że spełniam warunki udziału w postępowaniu </w:t>
      </w:r>
      <w:r w:rsidRPr="006E1028">
        <w:rPr>
          <w:rFonts w:ascii="Arial Narrow" w:hAnsi="Arial Narrow"/>
        </w:rPr>
        <w:t>w zakresie ………………………………………………………………………………………………………… .</w:t>
      </w:r>
    </w:p>
    <w:p w14:paraId="0813FD8B" w14:textId="77777777" w:rsidR="00D316EE" w:rsidRPr="006E1028" w:rsidRDefault="00D316EE" w:rsidP="00D316EE">
      <w:pPr>
        <w:spacing w:after="40" w:line="240" w:lineRule="atLeast"/>
        <w:ind w:left="786" w:right="282"/>
        <w:contextualSpacing/>
        <w:jc w:val="both"/>
        <w:rPr>
          <w:rFonts w:ascii="Arial Narrow" w:hAnsi="Arial Narrow" w:cs="Segoe UI"/>
          <w:i/>
          <w:sz w:val="18"/>
          <w:szCs w:val="18"/>
        </w:rPr>
      </w:pPr>
      <w:r w:rsidRPr="006E1028">
        <w:rPr>
          <w:rFonts w:ascii="Arial Narrow" w:hAnsi="Arial Narrow" w:cs="Segoe UI"/>
          <w:i/>
          <w:sz w:val="18"/>
          <w:szCs w:val="18"/>
        </w:rPr>
        <w:t xml:space="preserve">         (wskazać  jednostkę redakcyjną dokumentu –SWZ pkt 1</w:t>
      </w:r>
      <w:r>
        <w:rPr>
          <w:rFonts w:ascii="Arial Narrow" w:hAnsi="Arial Narrow" w:cs="Segoe UI"/>
          <w:i/>
          <w:sz w:val="18"/>
          <w:szCs w:val="18"/>
        </w:rPr>
        <w:t>4</w:t>
      </w:r>
      <w:r w:rsidRPr="006E1028">
        <w:rPr>
          <w:rFonts w:ascii="Arial Narrow" w:hAnsi="Arial Narrow" w:cs="Segoe UI"/>
          <w:i/>
          <w:sz w:val="18"/>
          <w:szCs w:val="18"/>
        </w:rPr>
        <w:t>.1, w której określono warunki udziału w postępowaniu)</w:t>
      </w:r>
    </w:p>
    <w:p w14:paraId="01F26716" w14:textId="77777777" w:rsidR="00D316EE" w:rsidRPr="006E1028" w:rsidRDefault="00D316EE" w:rsidP="00D316EE">
      <w:pPr>
        <w:spacing w:after="40" w:line="240" w:lineRule="atLeast"/>
        <w:ind w:left="786" w:right="282"/>
        <w:contextualSpacing/>
        <w:jc w:val="both"/>
        <w:rPr>
          <w:rFonts w:ascii="Arial Narrow" w:hAnsi="Arial Narrow"/>
          <w:i/>
          <w:sz w:val="20"/>
          <w:szCs w:val="20"/>
        </w:rPr>
      </w:pPr>
    </w:p>
    <w:p w14:paraId="4B696333" w14:textId="77777777" w:rsidR="00D316EE" w:rsidRPr="006E1028" w:rsidRDefault="00D316EE" w:rsidP="00BF299E">
      <w:pPr>
        <w:numPr>
          <w:ilvl w:val="0"/>
          <w:numId w:val="17"/>
        </w:numPr>
        <w:spacing w:after="40" w:line="240" w:lineRule="atLeast"/>
        <w:ind w:left="786" w:right="282"/>
        <w:contextualSpacing/>
        <w:jc w:val="both"/>
        <w:rPr>
          <w:rFonts w:ascii="Arial Narrow" w:hAnsi="Arial Narrow"/>
          <w:i/>
          <w:sz w:val="20"/>
          <w:szCs w:val="20"/>
        </w:rPr>
      </w:pPr>
      <w:r w:rsidRPr="006E1028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6E1028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  <w:r w:rsidRPr="006E1028">
        <w:rPr>
          <w:rFonts w:ascii="Arial Narrow" w:hAnsi="Arial Narrow" w:cs="Arial"/>
        </w:rPr>
        <w:tab/>
      </w:r>
      <w:r w:rsidRPr="006E1028">
        <w:rPr>
          <w:rFonts w:ascii="Arial Narrow" w:hAnsi="Arial Narrow" w:cs="Arial"/>
        </w:rPr>
        <w:tab/>
      </w:r>
      <w:r w:rsidRPr="006E1028">
        <w:rPr>
          <w:rFonts w:ascii="Arial Narrow" w:hAnsi="Arial Narrow" w:cs="Arial"/>
        </w:rPr>
        <w:tab/>
      </w:r>
      <w:r w:rsidRPr="006E1028">
        <w:rPr>
          <w:rFonts w:ascii="Arial Narrow" w:hAnsi="Arial Narrow"/>
        </w:rPr>
        <w:t xml:space="preserve">                                                                                                                       </w:t>
      </w:r>
    </w:p>
    <w:p w14:paraId="250F7BD1" w14:textId="77777777" w:rsidR="00D316EE" w:rsidRPr="006E1028" w:rsidRDefault="00D316EE" w:rsidP="00D316EE">
      <w:pPr>
        <w:rPr>
          <w:rFonts w:ascii="Arial Narrow" w:hAnsi="Arial Narrow"/>
          <w:i/>
          <w:sz w:val="20"/>
          <w:szCs w:val="20"/>
        </w:rPr>
      </w:pPr>
      <w:r w:rsidRPr="006E1028">
        <w:rPr>
          <w:rFonts w:ascii="Arial Narrow" w:hAnsi="Arial Narrow"/>
        </w:rPr>
        <w:t xml:space="preserve">                                                                                                                   </w:t>
      </w:r>
    </w:p>
    <w:p w14:paraId="5E0DB4B3" w14:textId="77777777" w:rsidR="00D316EE" w:rsidRPr="001741F0" w:rsidRDefault="00D316EE" w:rsidP="00D316EE">
      <w:pPr>
        <w:pStyle w:val="Zwykytekst1"/>
        <w:ind w:right="-340"/>
        <w:contextualSpacing/>
        <w:jc w:val="both"/>
        <w:rPr>
          <w:highlight w:val="yellow"/>
        </w:rPr>
      </w:pPr>
      <w:r>
        <w:rPr>
          <w:rFonts w:ascii="Arial Narrow" w:hAnsi="Arial Narrow"/>
          <w:i/>
          <w:iCs/>
        </w:rPr>
        <w:t>*niepotrzebne skreślić</w:t>
      </w:r>
    </w:p>
    <w:p w14:paraId="4EDA2492" w14:textId="77777777" w:rsidR="00D316EE" w:rsidRPr="00D82888" w:rsidRDefault="00D316EE" w:rsidP="00D316EE">
      <w:pPr>
        <w:spacing w:line="240" w:lineRule="atLeast"/>
        <w:jc w:val="both"/>
        <w:rPr>
          <w:rFonts w:ascii="Arial Narrow" w:hAnsi="Arial Narrow"/>
          <w:i/>
          <w:sz w:val="20"/>
          <w:szCs w:val="20"/>
        </w:rPr>
      </w:pPr>
      <w:r w:rsidRPr="00E405B5">
        <w:rPr>
          <w:rFonts w:ascii="Arial Narrow" w:hAnsi="Arial Narrow"/>
        </w:rPr>
        <w:t xml:space="preserve">Dokument należy podpisać </w:t>
      </w:r>
      <w:r w:rsidRPr="00E405B5">
        <w:rPr>
          <w:rFonts w:ascii="Arial Narrow" w:hAnsi="Arial Narrow" w:cs="Arial"/>
          <w:b/>
          <w:bCs/>
          <w:color w:val="333333"/>
        </w:rPr>
        <w:t>kwalifikowanym podpisem elektronicznym lub podpisem zaufanym lub elektronicznym podpisem osobistym.</w:t>
      </w:r>
      <w:r w:rsidRPr="00196017">
        <w:rPr>
          <w:rFonts w:ascii="Arial Narrow" w:hAnsi="Arial Narrow" w:cs="Arial"/>
          <w:b/>
          <w:bCs/>
          <w:color w:val="333333"/>
        </w:rPr>
        <w:t> </w:t>
      </w:r>
    </w:p>
    <w:p w14:paraId="21B9E44F" w14:textId="77777777" w:rsidR="00D316EE" w:rsidRPr="001741F0" w:rsidRDefault="00D316EE" w:rsidP="00D316EE">
      <w:pPr>
        <w:ind w:right="282"/>
        <w:jc w:val="both"/>
        <w:rPr>
          <w:rFonts w:ascii="Arial Narrow" w:hAnsi="Arial Narrow"/>
          <w:b/>
          <w:i/>
          <w:sz w:val="12"/>
        </w:rPr>
      </w:pPr>
    </w:p>
    <w:p w14:paraId="73787A6C" w14:textId="77777777" w:rsidR="00D316EE" w:rsidRDefault="00D316EE" w:rsidP="00D316EE">
      <w:pPr>
        <w:ind w:right="282"/>
        <w:jc w:val="both"/>
        <w:rPr>
          <w:rFonts w:ascii="Arial Narrow" w:hAnsi="Arial Narrow"/>
          <w:b/>
          <w:i/>
        </w:rPr>
      </w:pPr>
      <w:r w:rsidRPr="009B5162">
        <w:rPr>
          <w:rFonts w:ascii="Arial Narrow" w:hAnsi="Arial Narrow"/>
          <w:b/>
          <w:i/>
        </w:rPr>
        <w:t xml:space="preserve">Uwaga: </w:t>
      </w:r>
    </w:p>
    <w:p w14:paraId="6FFD6543" w14:textId="77777777" w:rsidR="00D316EE" w:rsidRPr="00E405B5" w:rsidRDefault="00D316EE" w:rsidP="00D316EE">
      <w:pPr>
        <w:jc w:val="both"/>
        <w:rPr>
          <w:rFonts w:ascii="Arial Narrow" w:hAnsi="Arial Narrow"/>
          <w:i/>
          <w:sz w:val="18"/>
          <w:szCs w:val="18"/>
        </w:rPr>
      </w:pPr>
      <w:r w:rsidRPr="00E405B5">
        <w:rPr>
          <w:rFonts w:ascii="Arial Narrow" w:hAnsi="Arial Narrow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14:paraId="6722A80F" w14:textId="77777777" w:rsidR="00D316EE" w:rsidRPr="00E405B5" w:rsidRDefault="00D316EE" w:rsidP="00D316EE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i/>
          <w:sz w:val="18"/>
          <w:szCs w:val="18"/>
        </w:rPr>
      </w:pPr>
      <w:r w:rsidRPr="00E405B5">
        <w:rPr>
          <w:rFonts w:ascii="Arial Narrow" w:hAnsi="Arial Narrow"/>
          <w:i/>
          <w:sz w:val="18"/>
          <w:szCs w:val="18"/>
        </w:rPr>
        <w:t xml:space="preserve">W przypadku gdy Wykonawca polega na zdolnościach lub sytuacji podmiotów udostępniających zasoby, składa </w:t>
      </w:r>
      <w:r w:rsidRPr="00E405B5">
        <w:rPr>
          <w:rFonts w:ascii="Arial Narrow" w:hAnsi="Arial Narrow"/>
          <w:b/>
          <w:i/>
          <w:sz w:val="18"/>
          <w:szCs w:val="18"/>
        </w:rPr>
        <w:t>także oświadczenie  podmiotu udostępniającego zasoby</w:t>
      </w:r>
      <w:r w:rsidRPr="00E405B5">
        <w:rPr>
          <w:rFonts w:ascii="Arial Narrow" w:hAnsi="Arial Narrow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p w14:paraId="379636DE" w14:textId="77777777" w:rsidR="00D316EE" w:rsidRDefault="00D316EE" w:rsidP="00D316EE">
      <w:pPr>
        <w:ind w:left="6372" w:firstLine="708"/>
        <w:jc w:val="right"/>
        <w:rPr>
          <w:rFonts w:ascii="Arial Narrow" w:hAnsi="Arial Narrow"/>
          <w:sz w:val="20"/>
          <w:szCs w:val="20"/>
        </w:rPr>
      </w:pPr>
    </w:p>
    <w:p w14:paraId="18C3C050" w14:textId="77777777" w:rsidR="00D316EE" w:rsidRDefault="00D316EE" w:rsidP="00D316EE">
      <w:pPr>
        <w:ind w:left="6372" w:firstLine="708"/>
        <w:jc w:val="right"/>
        <w:rPr>
          <w:rFonts w:ascii="Arial Narrow" w:hAnsi="Arial Narrow"/>
          <w:sz w:val="20"/>
          <w:szCs w:val="20"/>
        </w:rPr>
      </w:pPr>
    </w:p>
    <w:p w14:paraId="28B5727D" w14:textId="77777777" w:rsidR="00D316EE" w:rsidRDefault="00D316EE" w:rsidP="00D316EE">
      <w:pPr>
        <w:rPr>
          <w:rFonts w:ascii="Arial Narrow" w:hAnsi="Arial Narrow"/>
          <w:sz w:val="20"/>
          <w:szCs w:val="20"/>
        </w:rPr>
      </w:pPr>
    </w:p>
    <w:p w14:paraId="04DBB58F" w14:textId="77777777" w:rsidR="003D123D" w:rsidRDefault="003D123D" w:rsidP="00D316EE">
      <w:pPr>
        <w:rPr>
          <w:rFonts w:ascii="Arial Narrow" w:hAnsi="Arial Narrow"/>
          <w:sz w:val="20"/>
          <w:szCs w:val="20"/>
        </w:rPr>
      </w:pPr>
    </w:p>
    <w:p w14:paraId="19852A83" w14:textId="77777777" w:rsidR="003D123D" w:rsidRDefault="003D123D" w:rsidP="00D316EE">
      <w:pPr>
        <w:rPr>
          <w:rFonts w:ascii="Arial Narrow" w:hAnsi="Arial Narrow"/>
          <w:sz w:val="20"/>
          <w:szCs w:val="20"/>
        </w:rPr>
      </w:pPr>
    </w:p>
    <w:p w14:paraId="53F5EC71" w14:textId="77777777" w:rsidR="00D316EE" w:rsidRPr="00FA753A" w:rsidRDefault="00D316EE" w:rsidP="00D316EE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lastRenderedPageBreak/>
        <w:t>Załącznik nr 2</w:t>
      </w:r>
    </w:p>
    <w:p w14:paraId="1C7C8C63" w14:textId="77777777" w:rsidR="00D316EE" w:rsidRPr="00FA753A" w:rsidRDefault="00D316EE" w:rsidP="00D316EE">
      <w:pPr>
        <w:jc w:val="right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14:paraId="71226391" w14:textId="77777777" w:rsidR="00D316EE" w:rsidRPr="00FA753A" w:rsidRDefault="00D316EE" w:rsidP="00D316EE">
      <w:pPr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4F5294F5" w14:textId="77777777" w:rsidR="00D316EE" w:rsidRPr="00A624C4" w:rsidRDefault="00D316EE" w:rsidP="00D316EE">
      <w:pPr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>(pełna nazwa podmiotu oddającego potencjał, NIP/REGON)</w:t>
      </w:r>
    </w:p>
    <w:p w14:paraId="2E294868" w14:textId="77777777" w:rsidR="00D316EE" w:rsidRPr="00D24250" w:rsidRDefault="00D316EE" w:rsidP="00D316EE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D24250">
        <w:rPr>
          <w:rFonts w:ascii="Arial Narrow" w:hAnsi="Arial Narrow"/>
          <w:b/>
          <w:sz w:val="24"/>
          <w:szCs w:val="24"/>
        </w:rPr>
        <w:t>ZOBOWIĄZANIE  DO  UDOSTĘPNIENIA  ZASOBÓW</w:t>
      </w:r>
    </w:p>
    <w:p w14:paraId="00CB899D" w14:textId="77777777" w:rsidR="00D316EE" w:rsidRPr="00D24250" w:rsidRDefault="00D316EE" w:rsidP="00D316EE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 Narrow" w:hAnsi="Arial Narrow"/>
        </w:rPr>
      </w:pPr>
      <w:r w:rsidRPr="00D24250">
        <w:rPr>
          <w:rFonts w:ascii="Arial Narrow" w:hAnsi="Arial Narrow"/>
        </w:rPr>
        <w:t>(opcjonalnie)</w:t>
      </w:r>
    </w:p>
    <w:p w14:paraId="1B6AF89F" w14:textId="77777777" w:rsidR="00D316EE" w:rsidRPr="00D24250" w:rsidRDefault="00D316EE" w:rsidP="00D316EE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 Narrow" w:hAnsi="Arial Narrow"/>
          <w:sz w:val="22"/>
          <w:szCs w:val="22"/>
        </w:rPr>
      </w:pPr>
      <w:r w:rsidRPr="00D24250">
        <w:rPr>
          <w:rFonts w:ascii="Arial Narrow" w:hAnsi="Arial Narrow"/>
          <w:sz w:val="22"/>
          <w:szCs w:val="22"/>
        </w:rPr>
        <w:t xml:space="preserve">Działając na podstawie art. </w:t>
      </w:r>
      <w:r>
        <w:rPr>
          <w:rFonts w:ascii="Arial Narrow" w:hAnsi="Arial Narrow"/>
          <w:sz w:val="22"/>
          <w:szCs w:val="22"/>
        </w:rPr>
        <w:t>118</w:t>
      </w:r>
      <w:r w:rsidRPr="00D24250">
        <w:rPr>
          <w:rFonts w:ascii="Arial Narrow" w:hAnsi="Arial Narrow"/>
          <w:sz w:val="22"/>
          <w:szCs w:val="22"/>
        </w:rPr>
        <w:t xml:space="preserve"> ustawy </w:t>
      </w:r>
      <w:r>
        <w:rPr>
          <w:rFonts w:ascii="Arial Narrow" w:hAnsi="Arial Narrow"/>
          <w:sz w:val="22"/>
          <w:szCs w:val="22"/>
        </w:rPr>
        <w:t>p</w:t>
      </w:r>
      <w:r w:rsidRPr="00D24250">
        <w:rPr>
          <w:rFonts w:ascii="Arial Narrow" w:hAnsi="Arial Narrow"/>
          <w:sz w:val="22"/>
          <w:szCs w:val="22"/>
        </w:rPr>
        <w:t>rawo zamówień publicznych oświadczam, iż zobowiązuję się do oddania swoich zasobów w zakresie</w:t>
      </w:r>
    </w:p>
    <w:p w14:paraId="71D0A228" w14:textId="77777777" w:rsidR="00D316EE" w:rsidRPr="00D24250" w:rsidRDefault="00D316EE" w:rsidP="00D316EE">
      <w:pPr>
        <w:pStyle w:val="Zwykytekst1"/>
        <w:spacing w:before="120"/>
        <w:ind w:right="-1"/>
        <w:jc w:val="both"/>
        <w:rPr>
          <w:rFonts w:ascii="Arial Narrow" w:hAnsi="Arial Narrow"/>
          <w:sz w:val="22"/>
          <w:szCs w:val="22"/>
        </w:rPr>
      </w:pPr>
      <w:r w:rsidRPr="00D2425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6BE9DF4A" w14:textId="77777777" w:rsidR="00D316EE" w:rsidRPr="00D24250" w:rsidRDefault="00D316EE" w:rsidP="00D316EE">
      <w:pPr>
        <w:jc w:val="center"/>
        <w:rPr>
          <w:rFonts w:ascii="Arial Narrow" w:hAnsi="Arial Narrow"/>
          <w:i/>
          <w:sz w:val="20"/>
          <w:szCs w:val="20"/>
        </w:rPr>
      </w:pPr>
      <w:r w:rsidRPr="00D24250">
        <w:rPr>
          <w:rFonts w:ascii="Arial Narrow" w:hAnsi="Arial Narrow"/>
          <w:i/>
          <w:sz w:val="20"/>
          <w:szCs w:val="20"/>
        </w:rPr>
        <w:t xml:space="preserve">(określenie zasobu – </w:t>
      </w:r>
      <w:r>
        <w:rPr>
          <w:rFonts w:ascii="Arial Narrow" w:hAnsi="Arial Narrow"/>
          <w:i/>
          <w:sz w:val="20"/>
          <w:szCs w:val="20"/>
        </w:rPr>
        <w:t xml:space="preserve">zdolności techniczne lub </w:t>
      </w:r>
      <w:r w:rsidRPr="006C5CCA">
        <w:rPr>
          <w:rFonts w:ascii="Arial Narrow" w:hAnsi="Arial Narrow"/>
          <w:i/>
          <w:sz w:val="20"/>
          <w:szCs w:val="20"/>
        </w:rPr>
        <w:t>zawodowe)</w:t>
      </w:r>
    </w:p>
    <w:p w14:paraId="0627FAC5" w14:textId="77777777" w:rsidR="00D316EE" w:rsidRPr="005315E3" w:rsidRDefault="00D316EE" w:rsidP="00D316EE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 Narrow" w:hAnsi="Arial Narrow"/>
          <w:sz w:val="2"/>
        </w:rPr>
      </w:pPr>
    </w:p>
    <w:p w14:paraId="46CC05CC" w14:textId="77777777" w:rsidR="00D316EE" w:rsidRPr="002A673C" w:rsidRDefault="00D316EE" w:rsidP="00D316EE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A673C">
        <w:rPr>
          <w:rFonts w:ascii="Arial" w:eastAsia="Times New Roman" w:hAnsi="Arial" w:cs="Arial"/>
          <w:sz w:val="20"/>
          <w:szCs w:val="20"/>
          <w:lang w:eastAsia="ar-SA"/>
        </w:rPr>
        <w:t>do dyspozycji Wykonawcy</w:t>
      </w:r>
      <w:r>
        <w:rPr>
          <w:rFonts w:ascii="Arial" w:eastAsia="Times New Roman" w:hAnsi="Arial" w:cs="Arial"/>
          <w:sz w:val="20"/>
          <w:szCs w:val="20"/>
          <w:lang w:eastAsia="ar-SA"/>
        </w:rPr>
        <w:t>/ów**</w:t>
      </w:r>
      <w:r w:rsidRPr="002A673C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1C073FB9" w14:textId="77777777" w:rsidR="00D316EE" w:rsidRPr="00D24250" w:rsidRDefault="00D316EE" w:rsidP="00D316EE">
      <w:pPr>
        <w:pStyle w:val="Zwykytekst1"/>
        <w:spacing w:before="120"/>
        <w:ind w:right="-1"/>
        <w:jc w:val="both"/>
        <w:rPr>
          <w:rFonts w:ascii="Arial Narrow" w:hAnsi="Arial Narrow"/>
          <w:sz w:val="22"/>
          <w:szCs w:val="22"/>
        </w:rPr>
      </w:pPr>
      <w:r w:rsidRPr="00D2425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……………………………………………………………………………………………………………………………..…</w:t>
      </w:r>
    </w:p>
    <w:p w14:paraId="5D24632A" w14:textId="77777777" w:rsidR="00D316EE" w:rsidRPr="00A624C4" w:rsidRDefault="00D316EE" w:rsidP="00D316EE">
      <w:pPr>
        <w:jc w:val="center"/>
        <w:rPr>
          <w:rFonts w:ascii="Arial Narrow" w:hAnsi="Arial Narrow"/>
          <w:i/>
        </w:rPr>
      </w:pPr>
      <w:r w:rsidRPr="00A624C4">
        <w:rPr>
          <w:rFonts w:ascii="Arial Narrow" w:hAnsi="Arial Narrow"/>
          <w:i/>
        </w:rPr>
        <w:t>(nazwa Wykonawcy/ów)</w:t>
      </w:r>
    </w:p>
    <w:p w14:paraId="57FD1C9F" w14:textId="77777777" w:rsidR="00D316EE" w:rsidRPr="00D24250" w:rsidRDefault="00D316EE" w:rsidP="00D316EE">
      <w:pPr>
        <w:rPr>
          <w:rFonts w:ascii="Arial Narrow" w:hAnsi="Arial Narrow"/>
        </w:rPr>
      </w:pPr>
    </w:p>
    <w:p w14:paraId="243FDBDA" w14:textId="77777777" w:rsidR="00D316EE" w:rsidRPr="00AB57B0" w:rsidRDefault="00D316EE" w:rsidP="00D316EE">
      <w:pPr>
        <w:pStyle w:val="Tekstpodstawowy2"/>
        <w:spacing w:after="0"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A624C4">
        <w:rPr>
          <w:rFonts w:ascii="Arial Narrow" w:hAnsi="Arial Narrow"/>
          <w:sz w:val="22"/>
          <w:szCs w:val="22"/>
          <w:lang w:val="pl-PL"/>
        </w:rPr>
        <w:t xml:space="preserve">na potrzeby realizacji zamówienia </w:t>
      </w:r>
      <w:r w:rsidRPr="00A624C4">
        <w:rPr>
          <w:rFonts w:ascii="Arial Narrow" w:hAnsi="Arial Narrow"/>
          <w:sz w:val="22"/>
          <w:szCs w:val="22"/>
        </w:rPr>
        <w:t>pod nazwą:</w:t>
      </w:r>
      <w:r w:rsidRPr="00A624C4">
        <w:rPr>
          <w:rFonts w:ascii="Arial Narrow" w:hAnsi="Arial Narrow"/>
          <w:b/>
          <w:sz w:val="22"/>
          <w:szCs w:val="22"/>
        </w:rPr>
        <w:t xml:space="preserve"> Konserwacja oraz naprawa sygnalizacji świetlnych przy drogach wojewódzkich </w:t>
      </w:r>
      <w:r w:rsidRPr="00AB57B0">
        <w:rPr>
          <w:rFonts w:ascii="Arial Narrow" w:hAnsi="Arial Narrow"/>
          <w:b/>
          <w:sz w:val="22"/>
          <w:szCs w:val="22"/>
        </w:rPr>
        <w:t>administrowanych przez Zarząd Dróg Wojewódzkich w Zielonej Górze:</w:t>
      </w:r>
    </w:p>
    <w:p w14:paraId="40E1F6BD" w14:textId="77777777" w:rsidR="00D316EE" w:rsidRPr="00AB57B0" w:rsidRDefault="00D316EE" w:rsidP="00D316EE">
      <w:pPr>
        <w:pStyle w:val="Tekstpodstawowy2"/>
        <w:spacing w:after="0"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AB57B0">
        <w:rPr>
          <w:rFonts w:ascii="Arial Narrow" w:hAnsi="Arial Narrow"/>
          <w:b/>
          <w:sz w:val="22"/>
          <w:szCs w:val="22"/>
        </w:rPr>
        <w:t xml:space="preserve">Zadanie nr 1 - Rejon Dróg Wojewódzkich w Zielonej Górze                 </w:t>
      </w:r>
    </w:p>
    <w:p w14:paraId="37C38182" w14:textId="77777777" w:rsidR="00D316EE" w:rsidRPr="00AB57B0" w:rsidRDefault="00D316EE" w:rsidP="00D316EE">
      <w:pPr>
        <w:pStyle w:val="Tekstpodstawowy2"/>
        <w:spacing w:after="0"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AB57B0">
        <w:rPr>
          <w:rFonts w:ascii="Arial Narrow" w:hAnsi="Arial Narrow"/>
          <w:b/>
          <w:sz w:val="22"/>
          <w:szCs w:val="22"/>
        </w:rPr>
        <w:t>Zadanie nr 2 - Rejon Dróg Wojewódzkich w Kożuchowie</w:t>
      </w:r>
    </w:p>
    <w:p w14:paraId="3D919A08" w14:textId="77777777" w:rsidR="00AB57B0" w:rsidRPr="00BF299E" w:rsidRDefault="00AB57B0" w:rsidP="00BF299E">
      <w:pPr>
        <w:tabs>
          <w:tab w:val="left" w:pos="2160"/>
        </w:tabs>
        <w:ind w:right="110"/>
        <w:rPr>
          <w:rFonts w:ascii="Arial Narrow" w:hAnsi="Arial Narrow" w:cs="Arial"/>
          <w:b/>
        </w:rPr>
      </w:pPr>
      <w:r w:rsidRPr="00BF299E">
        <w:rPr>
          <w:rFonts w:ascii="Arial Narrow" w:hAnsi="Arial Narrow" w:cs="Arial"/>
          <w:b/>
        </w:rPr>
        <w:t>Zadanie nr 3 - Rejon Dróg Wojewódzkich w Kłodawie</w:t>
      </w:r>
    </w:p>
    <w:p w14:paraId="624C31B0" w14:textId="77777777" w:rsidR="00D316EE" w:rsidRPr="00A624C4" w:rsidRDefault="00D316EE" w:rsidP="00D316EE">
      <w:pPr>
        <w:pStyle w:val="Tekstpodstawowy2"/>
        <w:spacing w:after="0" w:line="240" w:lineRule="auto"/>
        <w:rPr>
          <w:rFonts w:ascii="Arial Narrow" w:hAnsi="Arial Narrow"/>
          <w:b/>
        </w:rPr>
      </w:pPr>
    </w:p>
    <w:p w14:paraId="201B287F" w14:textId="77777777" w:rsidR="00D316EE" w:rsidRPr="00A624C4" w:rsidRDefault="00D316EE" w:rsidP="00D316EE">
      <w:pPr>
        <w:spacing w:after="240"/>
        <w:ind w:right="28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624C4">
        <w:rPr>
          <w:rFonts w:ascii="Arial" w:hAnsi="Arial" w:cs="Arial"/>
          <w:b/>
          <w:sz w:val="24"/>
          <w:szCs w:val="24"/>
          <w:u w:val="single"/>
        </w:rPr>
        <w:t>Dotyczy zadania nr……………….,</w:t>
      </w:r>
    </w:p>
    <w:p w14:paraId="4CED57C5" w14:textId="77777777" w:rsidR="00D316EE" w:rsidRPr="0050289C" w:rsidRDefault="00D316EE" w:rsidP="00D316EE">
      <w:pPr>
        <w:pStyle w:val="Zwykytekst1"/>
        <w:ind w:right="283"/>
        <w:jc w:val="both"/>
        <w:rPr>
          <w:rFonts w:ascii="Arial Narrow" w:hAnsi="Arial Narrow"/>
          <w:sz w:val="22"/>
          <w:szCs w:val="22"/>
        </w:rPr>
      </w:pPr>
      <w:r w:rsidRPr="0050289C">
        <w:rPr>
          <w:rFonts w:ascii="Arial Narrow" w:hAnsi="Arial Narrow"/>
          <w:sz w:val="22"/>
          <w:szCs w:val="22"/>
        </w:rPr>
        <w:t>Oświadczam, iż:</w:t>
      </w:r>
    </w:p>
    <w:p w14:paraId="484CECEB" w14:textId="77777777" w:rsidR="00D316EE" w:rsidRPr="0050289C" w:rsidRDefault="00D316EE" w:rsidP="00D316EE">
      <w:pPr>
        <w:pStyle w:val="Zwykytekst1"/>
        <w:numPr>
          <w:ilvl w:val="0"/>
          <w:numId w:val="9"/>
        </w:numPr>
        <w:spacing w:before="120"/>
        <w:ind w:hanging="720"/>
        <w:jc w:val="both"/>
        <w:rPr>
          <w:rFonts w:ascii="Arial Narrow" w:hAnsi="Arial Narrow"/>
          <w:sz w:val="22"/>
          <w:szCs w:val="22"/>
        </w:rPr>
      </w:pPr>
      <w:r w:rsidRPr="0050289C">
        <w:rPr>
          <w:rFonts w:ascii="Arial Narrow" w:hAnsi="Arial Narrow"/>
          <w:sz w:val="22"/>
          <w:szCs w:val="22"/>
        </w:rPr>
        <w:t>udostępniam Wykonawcy ww. zasoby, w następującym zakresie:</w:t>
      </w:r>
    </w:p>
    <w:p w14:paraId="4A29D0BB" w14:textId="77777777" w:rsidR="00D316EE" w:rsidRPr="0050289C" w:rsidRDefault="00D316EE" w:rsidP="00D316EE">
      <w:pPr>
        <w:pStyle w:val="Zwykytekst1"/>
        <w:spacing w:before="120"/>
        <w:ind w:left="720" w:hanging="720"/>
        <w:contextualSpacing/>
        <w:jc w:val="both"/>
        <w:rPr>
          <w:rFonts w:ascii="Arial Narrow" w:hAnsi="Arial Narrow"/>
          <w:sz w:val="22"/>
          <w:szCs w:val="22"/>
        </w:rPr>
      </w:pPr>
      <w:r w:rsidRPr="0050289C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…………………………………………………………………………………………………………………………….…..</w:t>
      </w:r>
    </w:p>
    <w:p w14:paraId="41397C36" w14:textId="77777777" w:rsidR="00D316EE" w:rsidRPr="00E4038B" w:rsidRDefault="00D316EE" w:rsidP="00D316EE">
      <w:pPr>
        <w:pStyle w:val="Zwykytekst1"/>
        <w:spacing w:before="120"/>
        <w:ind w:left="720" w:hanging="720"/>
        <w:contextualSpacing/>
        <w:jc w:val="center"/>
        <w:rPr>
          <w:rFonts w:ascii="Arial" w:hAnsi="Arial" w:cs="Arial"/>
          <w:sz w:val="22"/>
          <w:szCs w:val="22"/>
        </w:rPr>
      </w:pPr>
      <w:r w:rsidRPr="00E4038B">
        <w:rPr>
          <w:rFonts w:ascii="Arial" w:hAnsi="Arial" w:cs="Arial"/>
          <w:i/>
          <w:iCs/>
          <w:color w:val="000000"/>
          <w:sz w:val="18"/>
          <w:szCs w:val="18"/>
        </w:rPr>
        <w:t>(określenie zasobu – zdolność techniczna (narzędzia) , osoby (potencjał kadrowy)*</w:t>
      </w:r>
    </w:p>
    <w:p w14:paraId="555EFB22" w14:textId="77777777" w:rsidR="00D316EE" w:rsidRPr="0050289C" w:rsidRDefault="00D316EE" w:rsidP="00D316EE">
      <w:pPr>
        <w:pStyle w:val="Zwykytekst1"/>
        <w:spacing w:before="120"/>
        <w:ind w:left="720" w:hanging="720"/>
        <w:jc w:val="both"/>
        <w:rPr>
          <w:rFonts w:ascii="Arial Narrow" w:hAnsi="Arial Narrow"/>
          <w:sz w:val="22"/>
          <w:szCs w:val="22"/>
        </w:rPr>
      </w:pPr>
      <w:r w:rsidRPr="0050289C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7D52730" w14:textId="77777777" w:rsidR="00D316EE" w:rsidRPr="00E4038B" w:rsidRDefault="00D316EE" w:rsidP="00D316EE">
      <w:pPr>
        <w:spacing w:after="160" w:line="259" w:lineRule="auto"/>
        <w:ind w:left="142"/>
        <w:jc w:val="center"/>
        <w:rPr>
          <w:rFonts w:ascii="Arial" w:hAnsi="Arial" w:cs="Arial"/>
          <w:bCs/>
          <w:color w:val="000000"/>
          <w:sz w:val="18"/>
          <w:szCs w:val="18"/>
        </w:rPr>
      </w:pPr>
      <w:r w:rsidRPr="00E4038B">
        <w:rPr>
          <w:rFonts w:ascii="Arial" w:hAnsi="Arial" w:cs="Arial"/>
          <w:i/>
          <w:color w:val="000000"/>
          <w:sz w:val="18"/>
          <w:szCs w:val="18"/>
        </w:rPr>
        <w:t xml:space="preserve">(należy podać informacje umożliwiające ocenę spełnienia warunków, </w:t>
      </w:r>
      <w:r w:rsidRPr="00E4038B">
        <w:rPr>
          <w:rFonts w:ascii="Arial" w:hAnsi="Arial" w:cs="Arial"/>
          <w:bCs/>
          <w:i/>
          <w:color w:val="000000"/>
          <w:sz w:val="18"/>
          <w:szCs w:val="18"/>
        </w:rPr>
        <w:t xml:space="preserve">określonych w pkt 14.1 d) Instrukcji, </w:t>
      </w:r>
      <w:r w:rsidRPr="00E4038B">
        <w:rPr>
          <w:rFonts w:ascii="Arial" w:hAnsi="Arial" w:cs="Arial"/>
          <w:i/>
          <w:color w:val="000000"/>
          <w:sz w:val="18"/>
          <w:szCs w:val="18"/>
        </w:rPr>
        <w:t>przez udostępniane zasoby)</w:t>
      </w:r>
    </w:p>
    <w:p w14:paraId="074D1C21" w14:textId="77777777" w:rsidR="00D316EE" w:rsidRPr="0050289C" w:rsidRDefault="00D316EE" w:rsidP="00D316EE">
      <w:pPr>
        <w:pStyle w:val="Zwykytekst1"/>
        <w:numPr>
          <w:ilvl w:val="0"/>
          <w:numId w:val="9"/>
        </w:numPr>
        <w:spacing w:before="120"/>
        <w:ind w:right="283" w:hanging="720"/>
        <w:jc w:val="both"/>
        <w:rPr>
          <w:rFonts w:ascii="Arial Narrow" w:hAnsi="Arial Narrow"/>
          <w:sz w:val="22"/>
          <w:szCs w:val="22"/>
        </w:rPr>
      </w:pPr>
      <w:r w:rsidRPr="0050289C">
        <w:rPr>
          <w:rFonts w:ascii="Arial Narrow" w:hAnsi="Arial Narrow"/>
          <w:sz w:val="22"/>
          <w:szCs w:val="22"/>
        </w:rPr>
        <w:t>sposób i okres udostępnienia wykonawcy i wykorzystania przez niego moich zasobów przy wykonywaniu zamówienia:</w:t>
      </w:r>
    </w:p>
    <w:p w14:paraId="343CE09A" w14:textId="77777777" w:rsidR="00D316EE" w:rsidRPr="0050289C" w:rsidRDefault="00D316EE" w:rsidP="00D316EE">
      <w:pPr>
        <w:pStyle w:val="Zwykytekst1"/>
        <w:spacing w:before="120"/>
        <w:ind w:left="709" w:hanging="720"/>
        <w:jc w:val="both"/>
        <w:rPr>
          <w:rFonts w:ascii="Arial Narrow" w:hAnsi="Arial Narrow"/>
          <w:sz w:val="22"/>
          <w:szCs w:val="22"/>
        </w:rPr>
      </w:pPr>
      <w:r w:rsidRPr="0050289C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…………………………………………………………………………………………………………..…..……………….</w:t>
      </w:r>
    </w:p>
    <w:p w14:paraId="1E8139C8" w14:textId="77777777" w:rsidR="00D316EE" w:rsidRPr="00E0170D" w:rsidRDefault="00D316EE" w:rsidP="00D316EE">
      <w:pPr>
        <w:pStyle w:val="Zwykytekst1"/>
        <w:numPr>
          <w:ilvl w:val="0"/>
          <w:numId w:val="9"/>
        </w:numPr>
        <w:spacing w:before="120"/>
        <w:ind w:left="142" w:hanging="207"/>
        <w:jc w:val="both"/>
        <w:rPr>
          <w:rFonts w:ascii="Arial Narrow" w:hAnsi="Arial Narrow" w:cs="Arial"/>
          <w:sz w:val="22"/>
          <w:szCs w:val="22"/>
        </w:rPr>
      </w:pPr>
      <w:bookmarkStart w:id="0" w:name="_Hlk63760045"/>
      <w:r w:rsidRPr="00354FC5">
        <w:rPr>
          <w:rFonts w:ascii="Arial Narrow" w:hAnsi="Arial Narrow"/>
          <w:sz w:val="22"/>
          <w:szCs w:val="22"/>
        </w:rPr>
        <w:t xml:space="preserve">           </w:t>
      </w:r>
      <w:r w:rsidRPr="00E0170D">
        <w:rPr>
          <w:rFonts w:ascii="Arial Narrow" w:hAnsi="Arial Narrow" w:cs="Arial"/>
          <w:sz w:val="22"/>
          <w:szCs w:val="22"/>
        </w:rPr>
        <w:t>zakres naszego udziału przy wykonywaniu tego zamówienia będzie następujący:</w:t>
      </w:r>
    </w:p>
    <w:p w14:paraId="5E926C38" w14:textId="77777777" w:rsidR="00D316EE" w:rsidRPr="00354FC5" w:rsidRDefault="00D316EE" w:rsidP="00D316EE">
      <w:pPr>
        <w:pStyle w:val="Zwykytekst1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E0170D">
        <w:rPr>
          <w:rFonts w:ascii="Arial Narrow" w:hAnsi="Arial Narrow" w:cs="Arial"/>
          <w:sz w:val="22"/>
          <w:szCs w:val="22"/>
        </w:rPr>
        <w:t>…….………………………………………………………………………………………………………………………….</w:t>
      </w:r>
    </w:p>
    <w:p w14:paraId="324E93E2" w14:textId="77777777" w:rsidR="00D316EE" w:rsidRDefault="00D316EE" w:rsidP="00D316EE">
      <w:pPr>
        <w:pStyle w:val="Zwykytekst1"/>
        <w:spacing w:before="120"/>
        <w:ind w:left="720" w:right="283"/>
        <w:jc w:val="both"/>
        <w:rPr>
          <w:rFonts w:ascii="Arial Narrow" w:hAnsi="Arial Narrow"/>
          <w:sz w:val="22"/>
          <w:szCs w:val="22"/>
        </w:rPr>
      </w:pPr>
    </w:p>
    <w:p w14:paraId="0B8C2264" w14:textId="77777777" w:rsidR="00D316EE" w:rsidRPr="0050289C" w:rsidRDefault="00D316EE" w:rsidP="00D316EE">
      <w:pPr>
        <w:pStyle w:val="Zwykytekst1"/>
        <w:numPr>
          <w:ilvl w:val="0"/>
          <w:numId w:val="9"/>
        </w:numPr>
        <w:spacing w:before="120"/>
        <w:ind w:right="283" w:hanging="720"/>
        <w:jc w:val="both"/>
        <w:rPr>
          <w:rFonts w:ascii="Arial Narrow" w:hAnsi="Arial Narrow"/>
          <w:sz w:val="22"/>
          <w:szCs w:val="22"/>
        </w:rPr>
      </w:pPr>
      <w:r w:rsidRPr="0050289C">
        <w:rPr>
          <w:rFonts w:ascii="Arial Narrow" w:hAnsi="Arial Narrow"/>
          <w:sz w:val="22"/>
          <w:szCs w:val="22"/>
        </w:rPr>
        <w:t>zrealizuję</w:t>
      </w:r>
      <w:r>
        <w:rPr>
          <w:rFonts w:ascii="Arial Narrow" w:hAnsi="Arial Narrow"/>
          <w:sz w:val="22"/>
          <w:szCs w:val="22"/>
        </w:rPr>
        <w:t>*</w:t>
      </w:r>
      <w:r w:rsidRPr="0050289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/ nie zrealizuję*  </w:t>
      </w:r>
      <w:r w:rsidRPr="0050289C">
        <w:rPr>
          <w:rFonts w:ascii="Arial Narrow" w:hAnsi="Arial Narrow"/>
          <w:sz w:val="22"/>
          <w:szCs w:val="22"/>
        </w:rPr>
        <w:t xml:space="preserve">usługi, których wskazane zdolności dotyczą w następującym zakresie: </w:t>
      </w:r>
    </w:p>
    <w:p w14:paraId="1A100F47" w14:textId="77777777" w:rsidR="00D316EE" w:rsidRPr="00D24250" w:rsidRDefault="00D316EE" w:rsidP="00D316EE">
      <w:pPr>
        <w:pStyle w:val="Zwykytekst1"/>
        <w:spacing w:before="120"/>
        <w:ind w:left="720" w:hanging="720"/>
        <w:jc w:val="both"/>
        <w:rPr>
          <w:rFonts w:ascii="Arial Narrow" w:hAnsi="Arial Narrow"/>
          <w:sz w:val="22"/>
          <w:szCs w:val="22"/>
        </w:rPr>
      </w:pPr>
      <w:r w:rsidRPr="00D2425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……………………………………………………………………………………………………………..…………...…….</w:t>
      </w:r>
    </w:p>
    <w:bookmarkEnd w:id="0"/>
    <w:p w14:paraId="7526CC10" w14:textId="77777777" w:rsidR="00D316EE" w:rsidRDefault="00D316EE" w:rsidP="00D316EE">
      <w:pPr>
        <w:pStyle w:val="Zwykytekst1"/>
        <w:spacing w:before="120"/>
        <w:ind w:right="-341"/>
        <w:jc w:val="both"/>
        <w:rPr>
          <w:rFonts w:ascii="Arial Narrow" w:hAnsi="Arial Narrow"/>
          <w:sz w:val="22"/>
          <w:szCs w:val="22"/>
        </w:rPr>
      </w:pPr>
      <w:r w:rsidRPr="00D24250">
        <w:rPr>
          <w:rFonts w:ascii="Arial Narrow" w:hAnsi="Arial Narrow"/>
          <w:sz w:val="22"/>
          <w:szCs w:val="22"/>
        </w:rPr>
        <w:t>__________________ dnia __ __ _____ roku</w:t>
      </w:r>
    </w:p>
    <w:p w14:paraId="6C6F87A2" w14:textId="77777777" w:rsidR="00D316EE" w:rsidRPr="00537E4B" w:rsidRDefault="00D316EE" w:rsidP="00D316EE">
      <w:pPr>
        <w:pStyle w:val="NormalnyWeb"/>
        <w:spacing w:line="276" w:lineRule="auto"/>
        <w:jc w:val="both"/>
        <w:rPr>
          <w:rFonts w:ascii="Arial Narrow" w:hAnsi="Arial Narrow" w:cs="Helvetica"/>
          <w:color w:val="666666"/>
        </w:rPr>
      </w:pPr>
      <w:bookmarkStart w:id="1" w:name="_Hlk97534616"/>
      <w:r w:rsidRPr="00E405B5">
        <w:rPr>
          <w:rFonts w:ascii="Arial Narrow" w:hAnsi="Arial Narrow"/>
        </w:rPr>
        <w:t xml:space="preserve">Dokument należy podpisać </w:t>
      </w:r>
      <w:r w:rsidRPr="00E405B5">
        <w:rPr>
          <w:rFonts w:ascii="Arial Narrow" w:hAnsi="Arial Narrow" w:cs="Arial"/>
          <w:b/>
          <w:bCs/>
          <w:color w:val="333333"/>
        </w:rPr>
        <w:t>kwalifikowanym podpisem elektronicznym lub podpisem zaufanym lub elektronicznym podpisem osobistym.</w:t>
      </w:r>
    </w:p>
    <w:bookmarkEnd w:id="1"/>
    <w:p w14:paraId="0DB33B94" w14:textId="77777777" w:rsidR="00D316EE" w:rsidRDefault="00D316EE" w:rsidP="00D316EE">
      <w:pPr>
        <w:pStyle w:val="Zwykytekst1"/>
        <w:ind w:right="-340"/>
        <w:contextualSpacing/>
        <w:jc w:val="both"/>
        <w:rPr>
          <w:rFonts w:ascii="Arial Narrow" w:hAnsi="Arial Narrow"/>
          <w:i/>
          <w:iCs/>
        </w:rPr>
      </w:pPr>
      <w:r w:rsidRPr="00D24250">
        <w:rPr>
          <w:rFonts w:ascii="Arial Narrow" w:hAnsi="Arial Narrow"/>
          <w:i/>
          <w:iCs/>
        </w:rPr>
        <w:t>*podać właściwe</w:t>
      </w:r>
    </w:p>
    <w:p w14:paraId="30015BA2" w14:textId="77777777" w:rsidR="00D316EE" w:rsidRPr="00D24250" w:rsidRDefault="00D316EE" w:rsidP="00D316EE">
      <w:pPr>
        <w:pStyle w:val="Zwykytekst1"/>
        <w:ind w:right="-340"/>
        <w:contextualSpacing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**niepotrzebne skreślić</w:t>
      </w:r>
    </w:p>
    <w:p w14:paraId="3F25188A" w14:textId="77777777" w:rsidR="00D316EE" w:rsidRPr="003F2ABB" w:rsidRDefault="00D316EE" w:rsidP="00D316EE">
      <w:pPr>
        <w:pStyle w:val="Zwykytekst"/>
        <w:rPr>
          <w:rFonts w:ascii="Arial Narrow" w:hAnsi="Arial Narrow"/>
          <w:i/>
          <w:sz w:val="16"/>
          <w:szCs w:val="16"/>
        </w:rPr>
      </w:pPr>
      <w:r w:rsidRPr="003F2ABB">
        <w:rPr>
          <w:rFonts w:ascii="Arial Narrow" w:hAnsi="Arial Narrow"/>
          <w:i/>
          <w:sz w:val="16"/>
          <w:szCs w:val="16"/>
        </w:rPr>
        <w:t xml:space="preserve">UWAGA: </w:t>
      </w:r>
    </w:p>
    <w:p w14:paraId="0D2B32F0" w14:textId="77777777" w:rsidR="00D316EE" w:rsidRPr="007022F7" w:rsidRDefault="00D316EE" w:rsidP="00D316EE">
      <w:pPr>
        <w:pStyle w:val="Zwykytekst"/>
        <w:rPr>
          <w:rFonts w:ascii="Arial Narrow" w:hAnsi="Arial Narrow"/>
          <w:i/>
          <w:sz w:val="16"/>
          <w:szCs w:val="16"/>
          <w:lang w:val="pl-PL"/>
        </w:rPr>
      </w:pPr>
      <w:r w:rsidRPr="003F2ABB">
        <w:rPr>
          <w:rFonts w:ascii="Arial Narrow" w:hAnsi="Arial Narrow"/>
          <w:i/>
          <w:sz w:val="16"/>
          <w:szCs w:val="16"/>
        </w:rPr>
        <w:t xml:space="preserve">Zamiast niniejszego Formularza można przedstawić </w:t>
      </w:r>
      <w:r>
        <w:rPr>
          <w:rFonts w:ascii="Arial Narrow" w:hAnsi="Arial Narrow"/>
          <w:i/>
          <w:sz w:val="16"/>
          <w:szCs w:val="16"/>
        </w:rPr>
        <w:t xml:space="preserve">inne dokumenty, </w:t>
      </w:r>
      <w:r>
        <w:rPr>
          <w:rFonts w:ascii="Arial Narrow" w:hAnsi="Arial Narrow"/>
          <w:i/>
          <w:sz w:val="16"/>
          <w:szCs w:val="16"/>
          <w:lang w:val="pl-PL"/>
        </w:rPr>
        <w:t>które określają w szczególności:</w:t>
      </w:r>
    </w:p>
    <w:p w14:paraId="4D4DDBA2" w14:textId="77777777" w:rsidR="00D316EE" w:rsidRPr="003F2ABB" w:rsidRDefault="00D316EE" w:rsidP="00D316EE">
      <w:pPr>
        <w:pStyle w:val="Zwykytekst"/>
        <w:tabs>
          <w:tab w:val="left" w:pos="284"/>
        </w:tabs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a)</w:t>
      </w:r>
      <w:r>
        <w:rPr>
          <w:rFonts w:ascii="Arial Narrow" w:hAnsi="Arial Narrow"/>
          <w:i/>
          <w:sz w:val="16"/>
          <w:szCs w:val="16"/>
        </w:rPr>
        <w:tab/>
        <w:t>zakres</w:t>
      </w:r>
      <w:r>
        <w:rPr>
          <w:rFonts w:ascii="Arial Narrow" w:hAnsi="Arial Narrow"/>
          <w:i/>
          <w:sz w:val="16"/>
          <w:szCs w:val="16"/>
          <w:lang w:val="pl-PL"/>
        </w:rPr>
        <w:t xml:space="preserve"> </w:t>
      </w:r>
      <w:r w:rsidRPr="003F2ABB">
        <w:rPr>
          <w:rFonts w:ascii="Arial Narrow" w:hAnsi="Arial Narrow"/>
          <w:i/>
          <w:sz w:val="16"/>
          <w:szCs w:val="16"/>
        </w:rPr>
        <w:t xml:space="preserve"> dostępnych Wykonawcy zasobów podmiotu</w:t>
      </w:r>
      <w:r>
        <w:rPr>
          <w:rFonts w:ascii="Arial Narrow" w:hAnsi="Arial Narrow"/>
          <w:i/>
          <w:sz w:val="16"/>
          <w:szCs w:val="16"/>
          <w:lang w:val="pl-PL"/>
        </w:rPr>
        <w:t xml:space="preserve"> udostepniającego</w:t>
      </w:r>
      <w:r w:rsidRPr="003F2ABB">
        <w:rPr>
          <w:rFonts w:ascii="Arial Narrow" w:hAnsi="Arial Narrow"/>
          <w:i/>
          <w:sz w:val="16"/>
          <w:szCs w:val="16"/>
        </w:rPr>
        <w:t>,</w:t>
      </w:r>
    </w:p>
    <w:p w14:paraId="3EEFA367" w14:textId="77777777" w:rsidR="00D316EE" w:rsidRPr="00196017" w:rsidRDefault="00D316EE" w:rsidP="00D316EE">
      <w:pPr>
        <w:pStyle w:val="Zwykytekst"/>
        <w:tabs>
          <w:tab w:val="left" w:pos="284"/>
        </w:tabs>
        <w:rPr>
          <w:rFonts w:ascii="Arial Narrow" w:hAnsi="Arial Narrow"/>
        </w:rPr>
        <w:sectPr w:rsidR="00D316EE" w:rsidRPr="00196017" w:rsidSect="00D316EE">
          <w:pgSz w:w="11899" w:h="16838"/>
          <w:pgMar w:top="1440" w:right="1411" w:bottom="701" w:left="1416" w:header="708" w:footer="708" w:gutter="0"/>
          <w:cols w:space="60"/>
          <w:noEndnote/>
        </w:sectPr>
      </w:pPr>
      <w:r>
        <w:rPr>
          <w:rFonts w:ascii="Arial Narrow" w:hAnsi="Arial Narrow"/>
          <w:i/>
          <w:sz w:val="16"/>
          <w:szCs w:val="16"/>
        </w:rPr>
        <w:t>b)</w:t>
      </w:r>
      <w:r>
        <w:rPr>
          <w:rFonts w:ascii="Arial Narrow" w:hAnsi="Arial Narrow"/>
          <w:i/>
          <w:sz w:val="16"/>
          <w:szCs w:val="16"/>
        </w:rPr>
        <w:tab/>
        <w:t>spos</w:t>
      </w:r>
      <w:r>
        <w:rPr>
          <w:rFonts w:ascii="Arial Narrow" w:hAnsi="Arial Narrow"/>
          <w:i/>
          <w:sz w:val="16"/>
          <w:szCs w:val="16"/>
          <w:lang w:val="pl-PL"/>
        </w:rPr>
        <w:t>ób</w:t>
      </w:r>
      <w:r w:rsidRPr="003F2ABB">
        <w:rPr>
          <w:rFonts w:ascii="Arial Narrow" w:hAnsi="Arial Narrow"/>
          <w:i/>
          <w:sz w:val="16"/>
          <w:szCs w:val="16"/>
        </w:rPr>
        <w:t xml:space="preserve"> </w:t>
      </w:r>
      <w:r>
        <w:rPr>
          <w:rFonts w:ascii="Arial Narrow" w:hAnsi="Arial Narrow"/>
          <w:i/>
          <w:sz w:val="16"/>
          <w:szCs w:val="16"/>
          <w:lang w:val="pl-PL"/>
        </w:rPr>
        <w:t xml:space="preserve">i okres udostepnienia wykonawcy i </w:t>
      </w:r>
      <w:r w:rsidRPr="003F2ABB">
        <w:rPr>
          <w:rFonts w:ascii="Arial Narrow" w:hAnsi="Arial Narrow"/>
          <w:i/>
          <w:sz w:val="16"/>
          <w:szCs w:val="16"/>
        </w:rPr>
        <w:t xml:space="preserve">wykorzystania </w:t>
      </w:r>
      <w:r>
        <w:rPr>
          <w:rFonts w:ascii="Arial Narrow" w:hAnsi="Arial Narrow"/>
          <w:i/>
          <w:sz w:val="16"/>
          <w:szCs w:val="16"/>
          <w:lang w:val="pl-PL"/>
        </w:rPr>
        <w:t xml:space="preserve">przez niego </w:t>
      </w:r>
      <w:r w:rsidRPr="003F2ABB">
        <w:rPr>
          <w:rFonts w:ascii="Arial Narrow" w:hAnsi="Arial Narrow"/>
          <w:i/>
          <w:sz w:val="16"/>
          <w:szCs w:val="16"/>
        </w:rPr>
        <w:t>zasobów podmiotu</w:t>
      </w:r>
      <w:r>
        <w:rPr>
          <w:rFonts w:ascii="Arial Narrow" w:hAnsi="Arial Narrow"/>
          <w:i/>
          <w:sz w:val="16"/>
          <w:szCs w:val="16"/>
          <w:lang w:val="pl-PL"/>
        </w:rPr>
        <w:t xml:space="preserve"> udostepniającego te zasoby </w:t>
      </w:r>
      <w:r w:rsidRPr="003F2ABB">
        <w:rPr>
          <w:rFonts w:ascii="Arial Narrow" w:hAnsi="Arial Narrow"/>
          <w:i/>
          <w:sz w:val="16"/>
          <w:szCs w:val="16"/>
        </w:rPr>
        <w:t xml:space="preserve">przy wykonywaniu zamówienia, </w:t>
      </w:r>
      <w:r>
        <w:rPr>
          <w:rFonts w:ascii="Arial Narrow" w:hAnsi="Arial Narrow"/>
          <w:i/>
          <w:sz w:val="16"/>
          <w:szCs w:val="16"/>
        </w:rPr>
        <w:t>c)</w:t>
      </w:r>
      <w:r>
        <w:rPr>
          <w:rFonts w:ascii="Arial Narrow" w:hAnsi="Arial Narrow"/>
          <w:i/>
          <w:sz w:val="16"/>
          <w:szCs w:val="16"/>
          <w:lang w:val="pl-PL"/>
        </w:rPr>
        <w:t xml:space="preserve">  </w:t>
      </w:r>
      <w:r>
        <w:rPr>
          <w:rFonts w:ascii="Arial Narrow" w:hAnsi="Arial Narrow"/>
          <w:i/>
          <w:sz w:val="16"/>
          <w:szCs w:val="16"/>
        </w:rPr>
        <w:t>czy i w jakim zakresie podmiot udostępniający zasoby, na zdolnościach którego wykonawca polega w odniesieniu do warunków w postępowaniu dotyczących wykształcenia, kwalifikacji zawodowych lub doświadczenia, zrealizuje usługi, których wskazane zdolności dotyczą</w:t>
      </w:r>
    </w:p>
    <w:p w14:paraId="0A5C8030" w14:textId="77777777" w:rsidR="00D316EE" w:rsidRPr="00793A2A" w:rsidRDefault="00D316EE" w:rsidP="00D316EE">
      <w:pPr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bookmarkStart w:id="2" w:name="_Hlk79050440"/>
    </w:p>
    <w:p w14:paraId="19AE55C8" w14:textId="77777777" w:rsidR="00D316EE" w:rsidRPr="006E1028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793A2A">
        <w:rPr>
          <w:rFonts w:ascii="Arial Narrow" w:hAnsi="Arial Narrow"/>
          <w:sz w:val="20"/>
          <w:szCs w:val="20"/>
        </w:rPr>
        <w:tab/>
      </w:r>
      <w:r w:rsidRPr="00793A2A">
        <w:rPr>
          <w:rFonts w:ascii="Arial Narrow" w:hAnsi="Arial Narrow"/>
          <w:sz w:val="20"/>
          <w:szCs w:val="20"/>
        </w:rPr>
        <w:tab/>
      </w:r>
      <w:r w:rsidRPr="00793A2A">
        <w:rPr>
          <w:rFonts w:ascii="Arial Narrow" w:hAnsi="Arial Narrow"/>
          <w:sz w:val="20"/>
          <w:szCs w:val="20"/>
        </w:rPr>
        <w:tab/>
      </w: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Załącznik nr 3</w:t>
      </w:r>
    </w:p>
    <w:p w14:paraId="501D90CE" w14:textId="77777777" w:rsidR="00D316EE" w:rsidRPr="006E1028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1948FCB0" w14:textId="77777777" w:rsidR="00D316EE" w:rsidRPr="006E1028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2012BB37" w14:textId="77777777" w:rsidR="00D316EE" w:rsidRPr="00E4038B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09A4E734" w14:textId="77777777" w:rsidR="00D316EE" w:rsidRPr="006E1028" w:rsidRDefault="00D316EE" w:rsidP="00D316EE">
      <w:pPr>
        <w:jc w:val="center"/>
        <w:rPr>
          <w:rFonts w:ascii="Arial Narrow" w:hAnsi="Arial Narrow" w:cs="Arial"/>
          <w:b/>
          <w:bCs/>
          <w:sz w:val="20"/>
          <w:szCs w:val="20"/>
          <w:shd w:val="clear" w:color="auto" w:fill="FFFFFF"/>
        </w:rPr>
      </w:pPr>
    </w:p>
    <w:p w14:paraId="16466E8A" w14:textId="77777777" w:rsidR="00D316EE" w:rsidRPr="006E1028" w:rsidRDefault="00D316EE" w:rsidP="00D316EE">
      <w:pPr>
        <w:jc w:val="center"/>
        <w:rPr>
          <w:rFonts w:ascii="Arial Narrow" w:hAnsi="Arial Narrow" w:cs="Arial"/>
          <w:b/>
          <w:bCs/>
          <w:shd w:val="clear" w:color="auto" w:fill="FFFFFF"/>
        </w:rPr>
      </w:pPr>
      <w:r w:rsidRPr="006E1028">
        <w:rPr>
          <w:rFonts w:ascii="Arial Narrow" w:hAnsi="Arial Narrow" w:cs="Arial"/>
          <w:b/>
          <w:bCs/>
          <w:shd w:val="clear" w:color="auto" w:fill="FFFFFF"/>
        </w:rPr>
        <w:t xml:space="preserve">OŚWIADCZENIE WYKONAWCÓW  WSPÓLNIE  UBIEGAJĄCYCH  SIĘ  </w:t>
      </w:r>
    </w:p>
    <w:p w14:paraId="270B63E6" w14:textId="77777777" w:rsidR="00D316EE" w:rsidRPr="006E1028" w:rsidRDefault="00D316EE" w:rsidP="00D316EE">
      <w:pPr>
        <w:jc w:val="center"/>
        <w:rPr>
          <w:rFonts w:ascii="Arial Narrow" w:hAnsi="Arial Narrow" w:cs="Arial"/>
          <w:b/>
          <w:bCs/>
          <w:shd w:val="clear" w:color="auto" w:fill="FFFFFF"/>
        </w:rPr>
      </w:pPr>
      <w:r w:rsidRPr="006E1028">
        <w:rPr>
          <w:rFonts w:ascii="Arial Narrow" w:hAnsi="Arial Narrow" w:cs="Arial"/>
          <w:b/>
          <w:bCs/>
          <w:shd w:val="clear" w:color="auto" w:fill="FFFFFF"/>
        </w:rPr>
        <w:t xml:space="preserve">O UDZIELENIE ZAMÓWIENIA </w:t>
      </w:r>
    </w:p>
    <w:p w14:paraId="6BEA586D" w14:textId="5C6A8AEC" w:rsidR="00D316EE" w:rsidRPr="006E1028" w:rsidRDefault="00D316EE" w:rsidP="00BF299E">
      <w:pPr>
        <w:jc w:val="center"/>
        <w:rPr>
          <w:rFonts w:ascii="Arial Narrow" w:hAnsi="Arial Narrow" w:cs="Arial"/>
          <w:b/>
          <w:sz w:val="18"/>
          <w:szCs w:val="18"/>
        </w:rPr>
      </w:pPr>
      <w:r w:rsidRPr="006E1028">
        <w:rPr>
          <w:rFonts w:ascii="Arial Narrow" w:hAnsi="Arial Narrow" w:cs="Arial"/>
          <w:b/>
          <w:bCs/>
          <w:sz w:val="20"/>
          <w:szCs w:val="20"/>
          <w:shd w:val="clear" w:color="auto" w:fill="FFFFFF"/>
        </w:rPr>
        <w:t xml:space="preserve">złożone na podstawie art. 117 ust. 4 ustawy pzp </w:t>
      </w:r>
      <w:r w:rsidRPr="006E1028">
        <w:rPr>
          <w:rFonts w:ascii="Arial Narrow" w:hAnsi="Arial Narrow" w:cs="Arial"/>
          <w:b/>
          <w:bCs/>
          <w:sz w:val="20"/>
          <w:szCs w:val="20"/>
        </w:rPr>
        <w:t xml:space="preserve"> </w:t>
      </w:r>
    </w:p>
    <w:p w14:paraId="184F32FA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bookmarkStart w:id="3" w:name="_Hlk214436191"/>
      <w:bookmarkStart w:id="4" w:name="_Hlk97534117"/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31637185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4F06C6D8" w14:textId="77777777" w:rsidR="00D316EE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2F8F702E" w14:textId="77777777" w:rsidR="00AB57B0" w:rsidRPr="00BD643E" w:rsidRDefault="00AB57B0" w:rsidP="00BF299E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bookmarkEnd w:id="3"/>
    <w:p w14:paraId="520729E7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</w:p>
    <w:p w14:paraId="77DF7029" w14:textId="77777777" w:rsidR="00D316EE" w:rsidRPr="00E4038B" w:rsidRDefault="00D316EE" w:rsidP="00D316EE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4038B">
        <w:rPr>
          <w:rFonts w:ascii="Arial" w:hAnsi="Arial" w:cs="Arial"/>
          <w:b/>
          <w:sz w:val="24"/>
          <w:szCs w:val="24"/>
          <w:u w:val="single"/>
        </w:rPr>
        <w:t>Dotyczy zadania nr………</w:t>
      </w:r>
      <w:bookmarkEnd w:id="4"/>
    </w:p>
    <w:p w14:paraId="51DECEA7" w14:textId="77777777" w:rsidR="00D316EE" w:rsidRPr="00E4038B" w:rsidRDefault="00D316EE" w:rsidP="00D316EE">
      <w:pPr>
        <w:spacing w:line="360" w:lineRule="auto"/>
        <w:rPr>
          <w:rFonts w:ascii="Arial" w:hAnsi="Arial" w:cs="Arial"/>
        </w:rPr>
      </w:pPr>
      <w:r w:rsidRPr="00E4038B">
        <w:rPr>
          <w:rFonts w:ascii="Arial" w:hAnsi="Arial" w:cs="Arial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2042"/>
        <w:gridCol w:w="3452"/>
      </w:tblGrid>
      <w:tr w:rsidR="00D316EE" w:rsidRPr="00E4038B" w14:paraId="6FE14D93" w14:textId="77777777" w:rsidTr="005C3F05">
        <w:tc>
          <w:tcPr>
            <w:tcW w:w="3823" w:type="dxa"/>
          </w:tcPr>
          <w:p w14:paraId="6BAABCF3" w14:textId="77777777" w:rsidR="00D316EE" w:rsidRPr="00E4038B" w:rsidRDefault="00D316EE" w:rsidP="005C3F0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8B"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2218" w:type="dxa"/>
          </w:tcPr>
          <w:p w14:paraId="101F9FC8" w14:textId="77777777" w:rsidR="00D316EE" w:rsidRPr="00E4038B" w:rsidRDefault="00D316EE" w:rsidP="005C3F0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8B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3706" w:type="dxa"/>
          </w:tcPr>
          <w:p w14:paraId="2841658B" w14:textId="77777777" w:rsidR="00D316EE" w:rsidRPr="00E4038B" w:rsidRDefault="00D316EE" w:rsidP="005C3F0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8B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D316EE" w:rsidRPr="00E4038B" w14:paraId="15CDC55A" w14:textId="77777777" w:rsidTr="005C3F05">
        <w:tc>
          <w:tcPr>
            <w:tcW w:w="3823" w:type="dxa"/>
          </w:tcPr>
          <w:p w14:paraId="3169F691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8" w:type="dxa"/>
          </w:tcPr>
          <w:p w14:paraId="4924DD63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</w:tcPr>
          <w:p w14:paraId="264DE819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6EE" w:rsidRPr="00E4038B" w14:paraId="6F324B94" w14:textId="77777777" w:rsidTr="005C3F05">
        <w:tc>
          <w:tcPr>
            <w:tcW w:w="3823" w:type="dxa"/>
          </w:tcPr>
          <w:p w14:paraId="1218BF00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8" w:type="dxa"/>
          </w:tcPr>
          <w:p w14:paraId="5A642A68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</w:tcPr>
          <w:p w14:paraId="4FBBB597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6EE" w:rsidRPr="00E4038B" w14:paraId="775DB6E5" w14:textId="77777777" w:rsidTr="005C3F05">
        <w:tc>
          <w:tcPr>
            <w:tcW w:w="3823" w:type="dxa"/>
          </w:tcPr>
          <w:p w14:paraId="778A51EA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8" w:type="dxa"/>
          </w:tcPr>
          <w:p w14:paraId="1075869B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</w:tcPr>
          <w:p w14:paraId="07B9A0E2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3E6341" w14:textId="77777777" w:rsidR="00D316EE" w:rsidRPr="00BB014E" w:rsidRDefault="00D316EE" w:rsidP="00D316EE">
      <w:pPr>
        <w:spacing w:line="360" w:lineRule="auto"/>
        <w:rPr>
          <w:rFonts w:ascii="Arial Narrow" w:hAnsi="Arial Narrow" w:cs="Arial"/>
          <w:b/>
          <w:sz w:val="10"/>
          <w:szCs w:val="18"/>
        </w:rPr>
      </w:pPr>
    </w:p>
    <w:p w14:paraId="31729C64" w14:textId="77777777" w:rsidR="00D316EE" w:rsidRPr="003A2C88" w:rsidRDefault="00D316EE" w:rsidP="00D316EE">
      <w:pPr>
        <w:spacing w:line="360" w:lineRule="auto"/>
        <w:jc w:val="both"/>
        <w:rPr>
          <w:rFonts w:ascii="Arial Narrow" w:hAnsi="Arial Narrow" w:cs="Arial"/>
        </w:rPr>
      </w:pPr>
      <w:r w:rsidRPr="003A2C88">
        <w:rPr>
          <w:rFonts w:ascii="Arial Narrow" w:hAnsi="Arial Narrow" w:cs="Arial"/>
        </w:rPr>
        <w:t>Oświadczamy, że:</w:t>
      </w:r>
    </w:p>
    <w:p w14:paraId="14E671C3" w14:textId="77777777" w:rsidR="00D316EE" w:rsidRPr="003A2C88" w:rsidRDefault="00D316EE" w:rsidP="00BF299E">
      <w:pPr>
        <w:numPr>
          <w:ilvl w:val="0"/>
          <w:numId w:val="18"/>
        </w:numPr>
        <w:spacing w:after="160"/>
        <w:contextualSpacing/>
        <w:jc w:val="both"/>
        <w:rPr>
          <w:rFonts w:ascii="Arial Narrow" w:hAnsi="Arial Narrow" w:cs="Arial"/>
        </w:rPr>
      </w:pPr>
      <w:r w:rsidRPr="003A2C88">
        <w:rPr>
          <w:rFonts w:ascii="Arial Narrow" w:hAnsi="Arial Narrow" w:cs="Arial"/>
        </w:rPr>
        <w:t>Warunek w zakresie zdolności technicznej lub zawodowej, dotyczący doświadczenia, opisany w pkt 14.1.d.1) SWZ spełnia/ją w naszym imieniu Wykonawca/cy:</w:t>
      </w:r>
    </w:p>
    <w:p w14:paraId="67A6F99D" w14:textId="77777777" w:rsidR="00D316EE" w:rsidRPr="00BB014E" w:rsidRDefault="00D316EE" w:rsidP="00D316EE">
      <w:pPr>
        <w:spacing w:line="360" w:lineRule="auto"/>
        <w:rPr>
          <w:rFonts w:ascii="Arial Narrow" w:hAnsi="Arial Narrow" w:cs="Arial"/>
          <w:sz w:val="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7"/>
        <w:gridCol w:w="5476"/>
      </w:tblGrid>
      <w:tr w:rsidR="00D316EE" w:rsidRPr="00E4038B" w14:paraId="262BA2FF" w14:textId="77777777" w:rsidTr="005C3F05">
        <w:tc>
          <w:tcPr>
            <w:tcW w:w="3823" w:type="dxa"/>
          </w:tcPr>
          <w:p w14:paraId="0BC2E995" w14:textId="77777777" w:rsidR="00D316EE" w:rsidRPr="00E4038B" w:rsidRDefault="00D316EE" w:rsidP="005C3F0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8B"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5924" w:type="dxa"/>
          </w:tcPr>
          <w:p w14:paraId="4F87C209" w14:textId="77777777" w:rsidR="00D316EE" w:rsidRPr="00E4038B" w:rsidRDefault="00D316EE" w:rsidP="005C3F0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8B">
              <w:rPr>
                <w:rFonts w:ascii="Arial" w:hAnsi="Arial" w:cs="Arial"/>
                <w:sz w:val="18"/>
                <w:szCs w:val="18"/>
              </w:rPr>
              <w:t>Usługi, które będą wykonywane przez Wykonawcę*</w:t>
            </w:r>
          </w:p>
        </w:tc>
      </w:tr>
      <w:tr w:rsidR="00D316EE" w:rsidRPr="00E4038B" w14:paraId="751B31EC" w14:textId="77777777" w:rsidTr="005C3F05">
        <w:tc>
          <w:tcPr>
            <w:tcW w:w="3823" w:type="dxa"/>
          </w:tcPr>
          <w:p w14:paraId="7318CE4D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</w:tcPr>
          <w:p w14:paraId="19AF4C9F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6EE" w:rsidRPr="00E4038B" w14:paraId="40F6BB46" w14:textId="77777777" w:rsidTr="005C3F05">
        <w:tc>
          <w:tcPr>
            <w:tcW w:w="3823" w:type="dxa"/>
          </w:tcPr>
          <w:p w14:paraId="2F57137C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</w:tcPr>
          <w:p w14:paraId="3A93537D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16EE" w:rsidRPr="00E4038B" w14:paraId="5BF0D636" w14:textId="77777777" w:rsidTr="005C3F05">
        <w:tc>
          <w:tcPr>
            <w:tcW w:w="3823" w:type="dxa"/>
          </w:tcPr>
          <w:p w14:paraId="547B569A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</w:tcPr>
          <w:p w14:paraId="1AB63A8C" w14:textId="77777777" w:rsidR="00D316EE" w:rsidRPr="00E4038B" w:rsidRDefault="00D316EE" w:rsidP="005C3F0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56CF27" w14:textId="77777777" w:rsidR="00D316EE" w:rsidRPr="006E1028" w:rsidRDefault="00D316EE" w:rsidP="00D316EE">
      <w:pPr>
        <w:spacing w:line="36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*W</w:t>
      </w:r>
      <w:r w:rsidRPr="006E1028">
        <w:rPr>
          <w:rFonts w:ascii="Arial Narrow" w:hAnsi="Arial Narrow" w:cs="Arial"/>
          <w:sz w:val="16"/>
          <w:szCs w:val="16"/>
        </w:rPr>
        <w:t>skazać dokładny zakres usług, zgodny z opisem wynikającym z pkt 1</w:t>
      </w:r>
      <w:r>
        <w:rPr>
          <w:rFonts w:ascii="Arial Narrow" w:hAnsi="Arial Narrow" w:cs="Arial"/>
          <w:sz w:val="16"/>
          <w:szCs w:val="16"/>
        </w:rPr>
        <w:t>4</w:t>
      </w:r>
      <w:r w:rsidRPr="006E1028">
        <w:rPr>
          <w:rFonts w:ascii="Arial Narrow" w:hAnsi="Arial Narrow" w:cs="Arial"/>
          <w:sz w:val="16"/>
          <w:szCs w:val="16"/>
        </w:rPr>
        <w:t>.1.d.1) SWZ</w:t>
      </w:r>
    </w:p>
    <w:p w14:paraId="3A55D679" w14:textId="77777777" w:rsidR="00D316EE" w:rsidRPr="00E4038B" w:rsidRDefault="00D316EE" w:rsidP="00D316EE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E4038B">
        <w:rPr>
          <w:rFonts w:ascii="Arial" w:hAnsi="Arial" w:cs="Arial"/>
          <w:b/>
          <w:sz w:val="18"/>
          <w:szCs w:val="18"/>
        </w:rPr>
        <w:t>Dokument należy podpisać kwalifikowanym podpisem elektronicznym lub podpisem zaufanym lub elektronicznym podpisem osobistym przez wszystkich wykonawców wspólnie ubiegających się o udzielenie zamówienia.</w:t>
      </w:r>
      <w:r w:rsidRPr="00E4038B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14:paraId="0A11A87E" w14:textId="77777777" w:rsidR="00D316EE" w:rsidRPr="00A842DD" w:rsidRDefault="00D316EE" w:rsidP="00D316EE">
      <w:pPr>
        <w:spacing w:line="360" w:lineRule="auto"/>
        <w:jc w:val="both"/>
        <w:rPr>
          <w:rFonts w:ascii="Arial Narrow" w:hAnsi="Arial Narrow" w:cs="Arial"/>
          <w:sz w:val="12"/>
        </w:rPr>
      </w:pPr>
    </w:p>
    <w:p w14:paraId="627996A7" w14:textId="77777777" w:rsidR="00D316EE" w:rsidRPr="00E4038B" w:rsidRDefault="00D316EE" w:rsidP="00D316EE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E4038B">
        <w:rPr>
          <w:rFonts w:ascii="Arial" w:hAnsi="Arial" w:cs="Arial"/>
          <w:b/>
          <w:bCs/>
          <w:sz w:val="16"/>
          <w:szCs w:val="16"/>
          <w:u w:val="single"/>
        </w:rPr>
        <w:t>Podstawa prawna złożenia oświadczenia:</w:t>
      </w:r>
    </w:p>
    <w:p w14:paraId="6D957D4D" w14:textId="77777777" w:rsidR="00D316EE" w:rsidRPr="00E4038B" w:rsidRDefault="00D316EE" w:rsidP="00D316EE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E4038B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 </w:t>
      </w:r>
      <w:r w:rsidRPr="00E4038B">
        <w:rPr>
          <w:rFonts w:ascii="Arial" w:hAnsi="Arial" w:cs="Arial"/>
          <w:b/>
          <w:bCs/>
          <w:sz w:val="16"/>
          <w:szCs w:val="16"/>
        </w:rPr>
        <w:t>(art. 117 ust. 3 Pzp</w:t>
      </w:r>
      <w:r w:rsidRPr="00E4038B">
        <w:rPr>
          <w:rFonts w:ascii="Arial" w:hAnsi="Arial" w:cs="Arial"/>
          <w:sz w:val="16"/>
          <w:szCs w:val="16"/>
        </w:rPr>
        <w:t>).</w:t>
      </w:r>
    </w:p>
    <w:p w14:paraId="1AF4DDC0" w14:textId="77777777" w:rsidR="00D316EE" w:rsidRPr="00E4038B" w:rsidRDefault="00D316EE" w:rsidP="00D316EE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</w:rPr>
      </w:pPr>
      <w:r w:rsidRPr="00E4038B">
        <w:rPr>
          <w:rFonts w:ascii="Arial" w:hAnsi="Arial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usługi  wykonają poszczególni wykonawcy </w:t>
      </w:r>
      <w:r w:rsidRPr="00E4038B">
        <w:rPr>
          <w:rFonts w:ascii="Arial" w:hAnsi="Arial" w:cs="Arial"/>
          <w:b/>
          <w:bCs/>
          <w:sz w:val="16"/>
          <w:szCs w:val="16"/>
        </w:rPr>
        <w:t>(art. 117 ust. 4 Pzp).</w:t>
      </w:r>
    </w:p>
    <w:p w14:paraId="3EEBBC15" w14:textId="77777777" w:rsidR="00D316EE" w:rsidRPr="00E4038B" w:rsidRDefault="00D316EE" w:rsidP="00D316EE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E4038B">
        <w:rPr>
          <w:rFonts w:ascii="Arial" w:hAnsi="Arial" w:cs="Arial"/>
          <w:sz w:val="16"/>
          <w:szCs w:val="16"/>
        </w:rPr>
        <w:t xml:space="preserve">Zgodnie z opinią UZP obowiązek złożenia oświadczenia, o którym mowa w art. 117 ust. 4 ustawy pzp,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bookmarkEnd w:id="2"/>
    <w:p w14:paraId="749B4758" w14:textId="77777777" w:rsidR="00D316EE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4a</w:t>
      </w:r>
    </w:p>
    <w:p w14:paraId="040CF362" w14:textId="77777777" w:rsidR="00D316EE" w:rsidRPr="006E1028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7FE1A62D" w14:textId="77777777" w:rsidR="00D316EE" w:rsidRPr="006E1028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0EB119AA" w14:textId="77777777" w:rsidR="00D316EE" w:rsidRPr="00222CD7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3B32586A" w14:textId="77777777" w:rsidR="00D316EE" w:rsidRDefault="00D316EE" w:rsidP="00D316EE">
      <w:pPr>
        <w:contextualSpacing/>
        <w:jc w:val="both"/>
        <w:rPr>
          <w:rFonts w:ascii="Arial Narrow" w:hAnsi="Arial Narrow"/>
          <w:b/>
          <w:u w:val="single"/>
        </w:rPr>
      </w:pPr>
    </w:p>
    <w:p w14:paraId="1576A331" w14:textId="77777777" w:rsidR="00D316EE" w:rsidRPr="00222CD7" w:rsidRDefault="00D316EE" w:rsidP="00D316EE">
      <w:pPr>
        <w:jc w:val="center"/>
        <w:rPr>
          <w:rFonts w:ascii="Arial Narrow" w:hAnsi="Arial Narrow"/>
          <w:b/>
        </w:rPr>
      </w:pPr>
      <w:r w:rsidRPr="0043497F">
        <w:rPr>
          <w:rFonts w:ascii="Arial Narrow" w:hAnsi="Arial Narrow"/>
          <w:b/>
        </w:rPr>
        <w:t xml:space="preserve">FORMULARZ  CENOWY </w:t>
      </w:r>
    </w:p>
    <w:p w14:paraId="035F49A0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bookmarkStart w:id="5" w:name="_Hlk214436532"/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799822CA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bookmarkStart w:id="6" w:name="_Hlk214436293"/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bookmarkEnd w:id="6"/>
    <w:p w14:paraId="5C7B8AE7" w14:textId="77777777" w:rsidR="00D316EE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699DFE74" w14:textId="77777777" w:rsidR="00AB57B0" w:rsidRPr="00BD643E" w:rsidRDefault="00AB57B0" w:rsidP="00BF299E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7014A6FE" w14:textId="77777777" w:rsidR="00AB57B0" w:rsidRDefault="00AB57B0" w:rsidP="00D316EE">
      <w:pPr>
        <w:spacing w:line="240" w:lineRule="auto"/>
        <w:jc w:val="both"/>
        <w:rPr>
          <w:rFonts w:ascii="Arial" w:hAnsi="Arial" w:cs="Arial"/>
          <w:b/>
        </w:rPr>
      </w:pPr>
    </w:p>
    <w:p w14:paraId="0A8CB2F0" w14:textId="77777777" w:rsidR="00D316EE" w:rsidRPr="00BB014E" w:rsidRDefault="00D316EE" w:rsidP="00D316EE">
      <w:pPr>
        <w:ind w:right="282"/>
        <w:jc w:val="both"/>
        <w:rPr>
          <w:rFonts w:ascii="Arial Narrow" w:hAnsi="Arial Narrow"/>
          <w:b/>
        </w:rPr>
      </w:pPr>
    </w:p>
    <w:p w14:paraId="52B94DB2" w14:textId="77777777" w:rsidR="00D316EE" w:rsidRPr="00E4038B" w:rsidRDefault="00D316EE" w:rsidP="00D316EE">
      <w:pPr>
        <w:spacing w:line="240" w:lineRule="auto"/>
        <w:jc w:val="center"/>
        <w:rPr>
          <w:rFonts w:ascii="Arial" w:hAnsi="Arial" w:cs="Arial"/>
          <w:b/>
        </w:rPr>
      </w:pPr>
      <w:bookmarkStart w:id="7" w:name="_Hlk150949959"/>
      <w:r w:rsidRPr="00E4038B">
        <w:rPr>
          <w:rFonts w:ascii="Arial" w:hAnsi="Arial" w:cs="Arial"/>
          <w:b/>
        </w:rPr>
        <w:t>Zadanie nr 1 - Rejon Dróg Wojewódzkich w Zielonej Górze</w:t>
      </w:r>
    </w:p>
    <w:bookmarkEnd w:id="5"/>
    <w:p w14:paraId="29E67B75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0A1B1086" w14:textId="77777777" w:rsidR="00D316EE" w:rsidRPr="00361922" w:rsidRDefault="00D316EE" w:rsidP="00BF299E">
      <w:pPr>
        <w:pStyle w:val="Akapitzlist"/>
        <w:numPr>
          <w:ilvl w:val="0"/>
          <w:numId w:val="46"/>
        </w:numPr>
        <w:contextualSpacing/>
        <w:jc w:val="both"/>
        <w:rPr>
          <w:rFonts w:ascii="Arial Narrow" w:hAnsi="Arial Narrow" w:cs="Arial"/>
          <w:b/>
          <w:kern w:val="28"/>
        </w:rPr>
      </w:pPr>
      <w:r w:rsidRPr="003869F2">
        <w:rPr>
          <w:rFonts w:ascii="Arial Narrow" w:hAnsi="Arial Narrow" w:cs="Arial"/>
          <w:b/>
        </w:rPr>
        <w:t xml:space="preserve">Konserwacja sygnalizacji świetlnych, znaków aktywnych, </w:t>
      </w:r>
      <w:r>
        <w:rPr>
          <w:rFonts w:ascii="Arial Narrow" w:hAnsi="Arial Narrow" w:cs="Arial"/>
          <w:b/>
        </w:rPr>
        <w:t>radarowych wyświetlaczy prędkości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5193"/>
        <w:gridCol w:w="879"/>
        <w:gridCol w:w="899"/>
        <w:gridCol w:w="1299"/>
        <w:gridCol w:w="1539"/>
      </w:tblGrid>
      <w:tr w:rsidR="00D316EE" w:rsidRPr="00361922" w14:paraId="12D65379" w14:textId="77777777" w:rsidTr="005C3F05">
        <w:trPr>
          <w:trHeight w:val="630"/>
          <w:jc w:val="center"/>
        </w:trPr>
        <w:tc>
          <w:tcPr>
            <w:tcW w:w="400" w:type="dxa"/>
            <w:shd w:val="clear" w:color="000000" w:fill="F2F2F2"/>
            <w:vAlign w:val="center"/>
            <w:hideMark/>
          </w:tcPr>
          <w:p w14:paraId="4B559010" w14:textId="77777777" w:rsidR="00D316EE" w:rsidRPr="00361922" w:rsidRDefault="00D316EE" w:rsidP="005C3F05">
            <w:pPr>
              <w:rPr>
                <w:rFonts w:ascii="Arial Narrow" w:hAnsi="Arial Narrow" w:cs="Calibri"/>
                <w:b/>
                <w:bCs/>
              </w:rPr>
            </w:pPr>
            <w:r w:rsidRPr="00361922">
              <w:rPr>
                <w:rFonts w:ascii="Arial Narrow" w:hAnsi="Arial Narrow" w:cs="Calibri"/>
                <w:b/>
                <w:bCs/>
              </w:rPr>
              <w:t>Lp.</w:t>
            </w:r>
          </w:p>
        </w:tc>
        <w:tc>
          <w:tcPr>
            <w:tcW w:w="5200" w:type="dxa"/>
            <w:shd w:val="clear" w:color="000000" w:fill="F2F2F2"/>
            <w:vAlign w:val="center"/>
            <w:hideMark/>
          </w:tcPr>
          <w:p w14:paraId="2C84962C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361922">
              <w:rPr>
                <w:rFonts w:ascii="Arial Narrow" w:hAnsi="Arial Narrow" w:cs="Calibri"/>
                <w:b/>
                <w:bCs/>
              </w:rPr>
              <w:t>Wyszczególnienie elementów rozliczeniowych</w:t>
            </w:r>
          </w:p>
        </w:tc>
        <w:tc>
          <w:tcPr>
            <w:tcW w:w="880" w:type="dxa"/>
            <w:shd w:val="clear" w:color="000000" w:fill="F2F2F2"/>
            <w:vAlign w:val="center"/>
            <w:hideMark/>
          </w:tcPr>
          <w:p w14:paraId="7581E016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361922">
              <w:rPr>
                <w:rFonts w:ascii="Arial Narrow" w:hAnsi="Arial Narrow" w:cs="Calibri"/>
                <w:b/>
                <w:bCs/>
              </w:rPr>
              <w:t>Jedn. miary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14:paraId="127E9E7C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361922">
              <w:rPr>
                <w:rFonts w:ascii="Arial Narrow" w:hAnsi="Arial Narrow" w:cs="Calibri"/>
                <w:b/>
                <w:bCs/>
              </w:rPr>
              <w:t>Ilość</w:t>
            </w:r>
          </w:p>
        </w:tc>
        <w:tc>
          <w:tcPr>
            <w:tcW w:w="1300" w:type="dxa"/>
            <w:shd w:val="clear" w:color="000000" w:fill="F2F2F2"/>
            <w:vAlign w:val="center"/>
            <w:hideMark/>
          </w:tcPr>
          <w:p w14:paraId="1E92C381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361922">
              <w:rPr>
                <w:rFonts w:ascii="Arial Narrow" w:hAnsi="Arial Narrow" w:cs="Calibri"/>
                <w:b/>
                <w:bCs/>
              </w:rPr>
              <w:t>cena jed</w:t>
            </w:r>
            <w:r>
              <w:rPr>
                <w:rFonts w:ascii="Arial Narrow" w:hAnsi="Arial Narrow" w:cs="Calibri"/>
                <w:b/>
                <w:bCs/>
              </w:rPr>
              <w:t>n</w:t>
            </w:r>
            <w:r w:rsidRPr="00361922">
              <w:rPr>
                <w:rFonts w:ascii="Arial Narrow" w:hAnsi="Arial Narrow" w:cs="Calibri"/>
                <w:b/>
                <w:bCs/>
              </w:rPr>
              <w:t xml:space="preserve">. netto zł </w:t>
            </w:r>
          </w:p>
        </w:tc>
        <w:tc>
          <w:tcPr>
            <w:tcW w:w="1540" w:type="dxa"/>
            <w:shd w:val="clear" w:color="000000" w:fill="F2F2F2"/>
            <w:vAlign w:val="center"/>
            <w:hideMark/>
          </w:tcPr>
          <w:p w14:paraId="7F62F823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361922">
              <w:rPr>
                <w:rFonts w:ascii="Arial Narrow" w:hAnsi="Arial Narrow" w:cs="Calibri"/>
                <w:b/>
                <w:bCs/>
              </w:rPr>
              <w:t>Wartość netto zł</w:t>
            </w:r>
          </w:p>
        </w:tc>
      </w:tr>
      <w:tr w:rsidR="00D316EE" w:rsidRPr="00361922" w14:paraId="246D9165" w14:textId="77777777" w:rsidTr="005C3F05">
        <w:trPr>
          <w:trHeight w:val="777"/>
          <w:jc w:val="center"/>
        </w:trPr>
        <w:tc>
          <w:tcPr>
            <w:tcW w:w="400" w:type="dxa"/>
            <w:vAlign w:val="center"/>
            <w:hideMark/>
          </w:tcPr>
          <w:p w14:paraId="434D0D11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1.</w:t>
            </w:r>
          </w:p>
        </w:tc>
        <w:tc>
          <w:tcPr>
            <w:tcW w:w="5200" w:type="dxa"/>
            <w:vAlign w:val="center"/>
            <w:hideMark/>
          </w:tcPr>
          <w:p w14:paraId="7DFB2348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m. Nowe Kramsko, ul. Powstańców Wlkp., droga woj. nr 304</w:t>
            </w:r>
          </w:p>
        </w:tc>
        <w:tc>
          <w:tcPr>
            <w:tcW w:w="880" w:type="dxa"/>
            <w:vAlign w:val="center"/>
            <w:hideMark/>
          </w:tcPr>
          <w:p w14:paraId="268586C1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6B8F6ED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789CB21A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2E699B0A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7C904A03" w14:textId="77777777" w:rsidTr="005C3F05">
        <w:trPr>
          <w:trHeight w:val="703"/>
          <w:jc w:val="center"/>
        </w:trPr>
        <w:tc>
          <w:tcPr>
            <w:tcW w:w="400" w:type="dxa"/>
            <w:vAlign w:val="center"/>
            <w:hideMark/>
          </w:tcPr>
          <w:p w14:paraId="1A6FA377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2.</w:t>
            </w:r>
          </w:p>
        </w:tc>
        <w:tc>
          <w:tcPr>
            <w:tcW w:w="5200" w:type="dxa"/>
            <w:vAlign w:val="center"/>
            <w:hideMark/>
          </w:tcPr>
          <w:p w14:paraId="47DEC28E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m. Gubin, ul. S. Wyspiańskiego droga woj. nr 138</w:t>
            </w:r>
          </w:p>
        </w:tc>
        <w:tc>
          <w:tcPr>
            <w:tcW w:w="880" w:type="dxa"/>
            <w:vAlign w:val="center"/>
            <w:hideMark/>
          </w:tcPr>
          <w:p w14:paraId="47DA8F83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26C06AD6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3ECF49D7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31509C7E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131132F9" w14:textId="77777777" w:rsidTr="005C3F05">
        <w:trPr>
          <w:trHeight w:val="841"/>
          <w:jc w:val="center"/>
        </w:trPr>
        <w:tc>
          <w:tcPr>
            <w:tcW w:w="400" w:type="dxa"/>
            <w:vAlign w:val="center"/>
            <w:hideMark/>
          </w:tcPr>
          <w:p w14:paraId="467456CA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3.</w:t>
            </w:r>
          </w:p>
        </w:tc>
        <w:tc>
          <w:tcPr>
            <w:tcW w:w="5200" w:type="dxa"/>
            <w:vAlign w:val="center"/>
            <w:hideMark/>
          </w:tcPr>
          <w:p w14:paraId="78326D67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</w:t>
            </w:r>
            <w:r>
              <w:rPr>
                <w:rFonts w:ascii="Arial Narrow" w:hAnsi="Arial Narrow" w:cs="Calibri"/>
              </w:rPr>
              <w:t xml:space="preserve">ietlnej m. Gubin, ul. Kujawska </w:t>
            </w:r>
            <w:r w:rsidRPr="00361922">
              <w:rPr>
                <w:rFonts w:ascii="Arial Narrow" w:hAnsi="Arial Narrow" w:cs="Calibri"/>
              </w:rPr>
              <w:t>droga woj. nr 138</w:t>
            </w:r>
          </w:p>
        </w:tc>
        <w:tc>
          <w:tcPr>
            <w:tcW w:w="880" w:type="dxa"/>
            <w:vAlign w:val="center"/>
            <w:hideMark/>
          </w:tcPr>
          <w:p w14:paraId="419C0972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1A232C2A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52620140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14D6E4B8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739BDFD5" w14:textId="77777777" w:rsidTr="005C3F05">
        <w:trPr>
          <w:trHeight w:val="735"/>
          <w:jc w:val="center"/>
        </w:trPr>
        <w:tc>
          <w:tcPr>
            <w:tcW w:w="400" w:type="dxa"/>
            <w:vAlign w:val="center"/>
            <w:hideMark/>
          </w:tcPr>
          <w:p w14:paraId="15DD42EA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4.</w:t>
            </w:r>
          </w:p>
        </w:tc>
        <w:tc>
          <w:tcPr>
            <w:tcW w:w="5200" w:type="dxa"/>
            <w:vAlign w:val="center"/>
            <w:hideMark/>
          </w:tcPr>
          <w:p w14:paraId="645CD748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m. Chociule droga woj. nr 276</w:t>
            </w:r>
          </w:p>
        </w:tc>
        <w:tc>
          <w:tcPr>
            <w:tcW w:w="880" w:type="dxa"/>
            <w:vAlign w:val="center"/>
            <w:hideMark/>
          </w:tcPr>
          <w:p w14:paraId="58BBE1E9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3AD6920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54AD8723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20262D12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787AF120" w14:textId="77777777" w:rsidTr="005C3F05">
        <w:trPr>
          <w:trHeight w:val="735"/>
          <w:jc w:val="center"/>
        </w:trPr>
        <w:tc>
          <w:tcPr>
            <w:tcW w:w="400" w:type="dxa"/>
            <w:vAlign w:val="center"/>
            <w:hideMark/>
          </w:tcPr>
          <w:p w14:paraId="3DE6D57B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5.</w:t>
            </w:r>
          </w:p>
        </w:tc>
        <w:tc>
          <w:tcPr>
            <w:tcW w:w="5200" w:type="dxa"/>
            <w:vAlign w:val="center"/>
            <w:hideMark/>
          </w:tcPr>
          <w:p w14:paraId="5B98A720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m. Droszków droga woj. nr 282 km 18+290</w:t>
            </w:r>
          </w:p>
        </w:tc>
        <w:tc>
          <w:tcPr>
            <w:tcW w:w="880" w:type="dxa"/>
            <w:vAlign w:val="center"/>
            <w:hideMark/>
          </w:tcPr>
          <w:p w14:paraId="0A504F7E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46065895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7C8134BA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03D0B34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5DA8150D" w14:textId="77777777" w:rsidTr="005C3F05">
        <w:trPr>
          <w:trHeight w:val="735"/>
          <w:jc w:val="center"/>
        </w:trPr>
        <w:tc>
          <w:tcPr>
            <w:tcW w:w="400" w:type="dxa"/>
            <w:vAlign w:val="center"/>
            <w:hideMark/>
          </w:tcPr>
          <w:p w14:paraId="1F815143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6.</w:t>
            </w:r>
          </w:p>
        </w:tc>
        <w:tc>
          <w:tcPr>
            <w:tcW w:w="5200" w:type="dxa"/>
            <w:vAlign w:val="center"/>
            <w:hideMark/>
          </w:tcPr>
          <w:p w14:paraId="3F173BE6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m. Droszków droga woj. nr 282 km 19+130</w:t>
            </w:r>
          </w:p>
        </w:tc>
        <w:tc>
          <w:tcPr>
            <w:tcW w:w="880" w:type="dxa"/>
            <w:vAlign w:val="center"/>
            <w:hideMark/>
          </w:tcPr>
          <w:p w14:paraId="7961C81C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3746C70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314EC7FD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365B0A54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3518151A" w14:textId="77777777" w:rsidTr="005C3F05">
        <w:trPr>
          <w:trHeight w:val="735"/>
          <w:jc w:val="center"/>
        </w:trPr>
        <w:tc>
          <w:tcPr>
            <w:tcW w:w="400" w:type="dxa"/>
            <w:vAlign w:val="center"/>
            <w:hideMark/>
          </w:tcPr>
          <w:p w14:paraId="143C7A14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7.</w:t>
            </w:r>
          </w:p>
        </w:tc>
        <w:tc>
          <w:tcPr>
            <w:tcW w:w="5200" w:type="dxa"/>
            <w:vAlign w:val="center"/>
            <w:hideMark/>
          </w:tcPr>
          <w:p w14:paraId="6F240962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obręb m. Kukadło droga woj. nr 287</w:t>
            </w:r>
          </w:p>
        </w:tc>
        <w:tc>
          <w:tcPr>
            <w:tcW w:w="880" w:type="dxa"/>
            <w:vAlign w:val="center"/>
            <w:hideMark/>
          </w:tcPr>
          <w:p w14:paraId="5488F6AD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256C3147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42AB2FE2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3C58C8B1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3C457ECB" w14:textId="77777777" w:rsidTr="005C3F05">
        <w:trPr>
          <w:trHeight w:val="630"/>
          <w:jc w:val="center"/>
        </w:trPr>
        <w:tc>
          <w:tcPr>
            <w:tcW w:w="400" w:type="dxa"/>
            <w:vAlign w:val="center"/>
            <w:hideMark/>
          </w:tcPr>
          <w:p w14:paraId="77EE6860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8.</w:t>
            </w:r>
          </w:p>
        </w:tc>
        <w:tc>
          <w:tcPr>
            <w:tcW w:w="5200" w:type="dxa"/>
            <w:vAlign w:val="center"/>
            <w:hideMark/>
          </w:tcPr>
          <w:p w14:paraId="1027143A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m. Płoty ul. Lubuska KM 8+140 droga woj. nr 280</w:t>
            </w:r>
          </w:p>
        </w:tc>
        <w:tc>
          <w:tcPr>
            <w:tcW w:w="880" w:type="dxa"/>
            <w:vAlign w:val="center"/>
            <w:hideMark/>
          </w:tcPr>
          <w:p w14:paraId="463FB788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1570BAA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20B5F8EE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001B8EE4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38CB8913" w14:textId="77777777" w:rsidTr="005C3F05">
        <w:trPr>
          <w:trHeight w:val="630"/>
          <w:jc w:val="center"/>
        </w:trPr>
        <w:tc>
          <w:tcPr>
            <w:tcW w:w="400" w:type="dxa"/>
            <w:vAlign w:val="center"/>
            <w:hideMark/>
          </w:tcPr>
          <w:p w14:paraId="511E13E7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9.</w:t>
            </w:r>
          </w:p>
        </w:tc>
        <w:tc>
          <w:tcPr>
            <w:tcW w:w="5200" w:type="dxa"/>
            <w:vAlign w:val="center"/>
            <w:hideMark/>
          </w:tcPr>
          <w:p w14:paraId="09EE6B33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sygnalizacji świetlnej m. Płoty ul. Lubuska KM 9+280 droga woj. nr 281</w:t>
            </w:r>
          </w:p>
        </w:tc>
        <w:tc>
          <w:tcPr>
            <w:tcW w:w="880" w:type="dxa"/>
            <w:vAlign w:val="center"/>
            <w:hideMark/>
          </w:tcPr>
          <w:p w14:paraId="1A9334AF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1C58D70C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173EA70D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599B6055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0385DF67" w14:textId="77777777" w:rsidTr="005C3F05">
        <w:trPr>
          <w:trHeight w:val="795"/>
          <w:jc w:val="center"/>
        </w:trPr>
        <w:tc>
          <w:tcPr>
            <w:tcW w:w="400" w:type="dxa"/>
            <w:vAlign w:val="center"/>
            <w:hideMark/>
          </w:tcPr>
          <w:p w14:paraId="735682D4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10.</w:t>
            </w:r>
          </w:p>
        </w:tc>
        <w:tc>
          <w:tcPr>
            <w:tcW w:w="5200" w:type="dxa"/>
            <w:vAlign w:val="center"/>
            <w:hideMark/>
          </w:tcPr>
          <w:p w14:paraId="58E5F28E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znaku aktywnego D-6 m. Droszków droga woj. Nr 282</w:t>
            </w:r>
          </w:p>
        </w:tc>
        <w:tc>
          <w:tcPr>
            <w:tcW w:w="880" w:type="dxa"/>
            <w:vAlign w:val="center"/>
            <w:hideMark/>
          </w:tcPr>
          <w:p w14:paraId="08970F06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26282010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6C62D935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2733A677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4BC70055" w14:textId="77777777" w:rsidTr="005C3F05">
        <w:trPr>
          <w:trHeight w:val="735"/>
          <w:jc w:val="center"/>
        </w:trPr>
        <w:tc>
          <w:tcPr>
            <w:tcW w:w="400" w:type="dxa"/>
            <w:vAlign w:val="center"/>
            <w:hideMark/>
          </w:tcPr>
          <w:p w14:paraId="41D8206D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11.</w:t>
            </w:r>
          </w:p>
        </w:tc>
        <w:tc>
          <w:tcPr>
            <w:tcW w:w="5200" w:type="dxa"/>
            <w:vAlign w:val="center"/>
            <w:hideMark/>
          </w:tcPr>
          <w:p w14:paraId="1B60BD4E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znaku aktywnego D-6 m. Smardzewo droga woj. Nr 303</w:t>
            </w:r>
          </w:p>
        </w:tc>
        <w:tc>
          <w:tcPr>
            <w:tcW w:w="880" w:type="dxa"/>
            <w:vAlign w:val="center"/>
            <w:hideMark/>
          </w:tcPr>
          <w:p w14:paraId="694B2CA7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03FD0246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1C4CF7B8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4FC821D6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0CF05D41" w14:textId="77777777" w:rsidTr="005C3F05">
        <w:trPr>
          <w:trHeight w:val="750"/>
          <w:jc w:val="center"/>
        </w:trPr>
        <w:tc>
          <w:tcPr>
            <w:tcW w:w="400" w:type="dxa"/>
            <w:vAlign w:val="center"/>
            <w:hideMark/>
          </w:tcPr>
          <w:p w14:paraId="2C64A4CE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lastRenderedPageBreak/>
              <w:t>12.</w:t>
            </w:r>
          </w:p>
        </w:tc>
        <w:tc>
          <w:tcPr>
            <w:tcW w:w="5200" w:type="dxa"/>
            <w:vAlign w:val="center"/>
            <w:hideMark/>
          </w:tcPr>
          <w:p w14:paraId="2C134A34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znaku aktywnego D-6 m. Maszewo droga woj. Nr 138</w:t>
            </w:r>
          </w:p>
        </w:tc>
        <w:tc>
          <w:tcPr>
            <w:tcW w:w="880" w:type="dxa"/>
            <w:vAlign w:val="center"/>
            <w:hideMark/>
          </w:tcPr>
          <w:p w14:paraId="7B127EC9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0F96D351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12</w:t>
            </w:r>
          </w:p>
        </w:tc>
        <w:tc>
          <w:tcPr>
            <w:tcW w:w="1300" w:type="dxa"/>
            <w:vAlign w:val="center"/>
          </w:tcPr>
          <w:p w14:paraId="28358C4A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2953BFC3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43A5291E" w14:textId="77777777" w:rsidTr="005C3F05">
        <w:trPr>
          <w:trHeight w:val="750"/>
          <w:jc w:val="center"/>
        </w:trPr>
        <w:tc>
          <w:tcPr>
            <w:tcW w:w="400" w:type="dxa"/>
            <w:vAlign w:val="center"/>
            <w:hideMark/>
          </w:tcPr>
          <w:p w14:paraId="7C36500A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13.</w:t>
            </w:r>
          </w:p>
        </w:tc>
        <w:tc>
          <w:tcPr>
            <w:tcW w:w="5200" w:type="dxa"/>
            <w:vAlign w:val="center"/>
            <w:hideMark/>
          </w:tcPr>
          <w:p w14:paraId="4AA99022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radarowego wyświetlacza prędkości m. Czerwieńsk, droga woj. nr 280 (raz na kwartał)</w:t>
            </w:r>
          </w:p>
        </w:tc>
        <w:tc>
          <w:tcPr>
            <w:tcW w:w="880" w:type="dxa"/>
            <w:vAlign w:val="center"/>
            <w:hideMark/>
          </w:tcPr>
          <w:p w14:paraId="660B55F8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5BEE0154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4</w:t>
            </w:r>
          </w:p>
        </w:tc>
        <w:tc>
          <w:tcPr>
            <w:tcW w:w="1300" w:type="dxa"/>
            <w:vAlign w:val="center"/>
          </w:tcPr>
          <w:p w14:paraId="54B5E57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61318416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3171D331" w14:textId="77777777" w:rsidTr="005C3F05">
        <w:trPr>
          <w:trHeight w:val="630"/>
          <w:jc w:val="center"/>
        </w:trPr>
        <w:tc>
          <w:tcPr>
            <w:tcW w:w="400" w:type="dxa"/>
            <w:vAlign w:val="center"/>
            <w:hideMark/>
          </w:tcPr>
          <w:p w14:paraId="322737AB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14.</w:t>
            </w:r>
          </w:p>
        </w:tc>
        <w:tc>
          <w:tcPr>
            <w:tcW w:w="5200" w:type="dxa"/>
            <w:vAlign w:val="center"/>
            <w:hideMark/>
          </w:tcPr>
          <w:p w14:paraId="258F77CF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radarowego wyświetlacza prędkości m. Nowe Kramsko, droga woj. nr 304 (raz na kwartał)</w:t>
            </w:r>
          </w:p>
        </w:tc>
        <w:tc>
          <w:tcPr>
            <w:tcW w:w="880" w:type="dxa"/>
            <w:vAlign w:val="center"/>
            <w:hideMark/>
          </w:tcPr>
          <w:p w14:paraId="0BF40E21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2CCEB7DE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4</w:t>
            </w:r>
          </w:p>
        </w:tc>
        <w:tc>
          <w:tcPr>
            <w:tcW w:w="1300" w:type="dxa"/>
            <w:vAlign w:val="center"/>
          </w:tcPr>
          <w:p w14:paraId="11709C1D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2821BD8F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0CA92217" w14:textId="77777777" w:rsidTr="005C3F05">
        <w:trPr>
          <w:trHeight w:val="750"/>
          <w:jc w:val="center"/>
        </w:trPr>
        <w:tc>
          <w:tcPr>
            <w:tcW w:w="400" w:type="dxa"/>
            <w:vAlign w:val="center"/>
            <w:hideMark/>
          </w:tcPr>
          <w:p w14:paraId="76BFDA23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15.</w:t>
            </w:r>
          </w:p>
        </w:tc>
        <w:tc>
          <w:tcPr>
            <w:tcW w:w="5200" w:type="dxa"/>
            <w:vAlign w:val="center"/>
            <w:hideMark/>
          </w:tcPr>
          <w:p w14:paraId="39205AAA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radarowego wyświetlacza prędkości m. Klenica, droga woj. nr 278 (raz na kwartał)</w:t>
            </w:r>
          </w:p>
        </w:tc>
        <w:tc>
          <w:tcPr>
            <w:tcW w:w="880" w:type="dxa"/>
            <w:vAlign w:val="center"/>
            <w:hideMark/>
          </w:tcPr>
          <w:p w14:paraId="2942FF9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0A549A9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4</w:t>
            </w:r>
          </w:p>
        </w:tc>
        <w:tc>
          <w:tcPr>
            <w:tcW w:w="1300" w:type="dxa"/>
            <w:vAlign w:val="center"/>
          </w:tcPr>
          <w:p w14:paraId="6ABBCFBF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421DCF5E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14600429" w14:textId="77777777" w:rsidTr="005C3F05">
        <w:trPr>
          <w:trHeight w:val="750"/>
          <w:jc w:val="center"/>
        </w:trPr>
        <w:tc>
          <w:tcPr>
            <w:tcW w:w="400" w:type="dxa"/>
            <w:vAlign w:val="center"/>
            <w:hideMark/>
          </w:tcPr>
          <w:p w14:paraId="4F8D9722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16.</w:t>
            </w:r>
          </w:p>
        </w:tc>
        <w:tc>
          <w:tcPr>
            <w:tcW w:w="5200" w:type="dxa"/>
            <w:vAlign w:val="center"/>
            <w:hideMark/>
          </w:tcPr>
          <w:p w14:paraId="05EBD7D6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radarowego wyświetlacza prędkości m. Radoszyn, droga woj. nr 276 (raz na kwartał)</w:t>
            </w:r>
          </w:p>
        </w:tc>
        <w:tc>
          <w:tcPr>
            <w:tcW w:w="880" w:type="dxa"/>
            <w:vAlign w:val="center"/>
            <w:hideMark/>
          </w:tcPr>
          <w:p w14:paraId="43C3D01C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4A1391D2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4</w:t>
            </w:r>
          </w:p>
        </w:tc>
        <w:tc>
          <w:tcPr>
            <w:tcW w:w="1300" w:type="dxa"/>
            <w:vAlign w:val="center"/>
          </w:tcPr>
          <w:p w14:paraId="6BCE0259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593D0119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1A558529" w14:textId="77777777" w:rsidTr="005C3F05">
        <w:trPr>
          <w:trHeight w:val="750"/>
          <w:jc w:val="center"/>
        </w:trPr>
        <w:tc>
          <w:tcPr>
            <w:tcW w:w="400" w:type="dxa"/>
            <w:vAlign w:val="center"/>
            <w:hideMark/>
          </w:tcPr>
          <w:p w14:paraId="428C57D6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17.</w:t>
            </w:r>
          </w:p>
        </w:tc>
        <w:tc>
          <w:tcPr>
            <w:tcW w:w="5200" w:type="dxa"/>
            <w:vAlign w:val="center"/>
            <w:hideMark/>
          </w:tcPr>
          <w:p w14:paraId="1D127666" w14:textId="77777777" w:rsidR="00D316EE" w:rsidRPr="00361922" w:rsidRDefault="00D316EE" w:rsidP="005C3F05">
            <w:pPr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Konserwacja radarowego wyświetlacza prędkości m. Chociule, droga woj. nr 277 (raz na kwartał)</w:t>
            </w:r>
          </w:p>
        </w:tc>
        <w:tc>
          <w:tcPr>
            <w:tcW w:w="880" w:type="dxa"/>
            <w:vAlign w:val="center"/>
            <w:hideMark/>
          </w:tcPr>
          <w:p w14:paraId="6854EFBC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m-c</w:t>
            </w:r>
          </w:p>
        </w:tc>
        <w:tc>
          <w:tcPr>
            <w:tcW w:w="900" w:type="dxa"/>
            <w:vAlign w:val="center"/>
            <w:hideMark/>
          </w:tcPr>
          <w:p w14:paraId="1D7DE07B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361922">
              <w:rPr>
                <w:rFonts w:ascii="Arial Narrow" w:hAnsi="Arial Narrow" w:cs="Calibri"/>
              </w:rPr>
              <w:t>4</w:t>
            </w:r>
          </w:p>
        </w:tc>
        <w:tc>
          <w:tcPr>
            <w:tcW w:w="1300" w:type="dxa"/>
            <w:vAlign w:val="center"/>
          </w:tcPr>
          <w:p w14:paraId="011998B8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40" w:type="dxa"/>
            <w:vAlign w:val="center"/>
          </w:tcPr>
          <w:p w14:paraId="4E0469A4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361922" w14:paraId="06BF8513" w14:textId="77777777" w:rsidTr="005C3F05">
        <w:trPr>
          <w:trHeight w:val="540"/>
          <w:jc w:val="center"/>
        </w:trPr>
        <w:tc>
          <w:tcPr>
            <w:tcW w:w="8680" w:type="dxa"/>
            <w:gridSpan w:val="5"/>
            <w:shd w:val="clear" w:color="auto" w:fill="BFBFBF" w:themeFill="background1" w:themeFillShade="BF"/>
            <w:vAlign w:val="center"/>
            <w:hideMark/>
          </w:tcPr>
          <w:p w14:paraId="5DE226E5" w14:textId="77777777" w:rsidR="00D316EE" w:rsidRPr="00361922" w:rsidRDefault="00D316EE" w:rsidP="005C3F05">
            <w:pPr>
              <w:jc w:val="right"/>
              <w:rPr>
                <w:rFonts w:ascii="Arial Narrow" w:hAnsi="Arial Narrow" w:cs="Calibri"/>
                <w:b/>
                <w:bCs/>
              </w:rPr>
            </w:pPr>
            <w:r w:rsidRPr="00AC567F">
              <w:rPr>
                <w:rFonts w:ascii="Arial Narrow" w:hAnsi="Arial Narrow" w:cs="Calibri"/>
                <w:b/>
                <w:bCs/>
              </w:rPr>
              <w:t xml:space="preserve">RAZEM </w:t>
            </w:r>
            <w:r>
              <w:rPr>
                <w:rFonts w:ascii="Arial Narrow" w:hAnsi="Arial Narrow" w:cs="Calibri"/>
                <w:b/>
                <w:bCs/>
              </w:rPr>
              <w:t xml:space="preserve">WARTOŚĆ </w:t>
            </w:r>
            <w:r w:rsidRPr="00AC567F">
              <w:rPr>
                <w:rFonts w:ascii="Arial Narrow" w:hAnsi="Arial Narrow" w:cs="Calibri"/>
                <w:b/>
                <w:bCs/>
              </w:rPr>
              <w:t>NETTO CZĘŚĆ A</w:t>
            </w:r>
            <w:r>
              <w:rPr>
                <w:rFonts w:ascii="Arial Narrow" w:hAnsi="Arial Narrow" w:cs="Calibri"/>
                <w:b/>
                <w:bCs/>
              </w:rPr>
              <w:t xml:space="preserve"> (suma poz. 1-17):</w:t>
            </w:r>
          </w:p>
        </w:tc>
        <w:tc>
          <w:tcPr>
            <w:tcW w:w="1540" w:type="dxa"/>
            <w:shd w:val="clear" w:color="auto" w:fill="BFBFBF" w:themeFill="background1" w:themeFillShade="BF"/>
            <w:vAlign w:val="center"/>
            <w:hideMark/>
          </w:tcPr>
          <w:p w14:paraId="47FB1773" w14:textId="77777777" w:rsidR="00D316EE" w:rsidRPr="00361922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</w:p>
        </w:tc>
      </w:tr>
    </w:tbl>
    <w:p w14:paraId="7C60EBC3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2D418B15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46816631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6D3A3D2A" w14:textId="77777777" w:rsidR="00D316EE" w:rsidRDefault="00D316EE" w:rsidP="00D316EE">
      <w:pPr>
        <w:pStyle w:val="NormalnyWeb"/>
        <w:spacing w:line="276" w:lineRule="auto"/>
        <w:jc w:val="center"/>
        <w:rPr>
          <w:rFonts w:ascii="Arial" w:hAnsi="Arial" w:cs="Arial"/>
          <w:color w:val="66666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6E496C84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1D4F253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161230F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768AC62B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44E16A04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6ACE1D0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015FB18C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4F2AF830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E802959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55BF0D74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D73F7FB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04FD0DB0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7B02C092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3A2A49D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0191F361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573289A2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48D6EAF0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77FFCB61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2B2A5268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1A83787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7D66DE0D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6E6198C6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12ECE1B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2FA8E8B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513B362C" w14:textId="77777777" w:rsidR="00D316EE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4b</w:t>
      </w:r>
    </w:p>
    <w:p w14:paraId="679A215B" w14:textId="77777777" w:rsidR="00D316EE" w:rsidRPr="006E1028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1EFE8510" w14:textId="77777777" w:rsidR="00D316EE" w:rsidRPr="006E1028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25438AF5" w14:textId="77777777" w:rsidR="00D316EE" w:rsidRPr="00222CD7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2B36B22C" w14:textId="77777777" w:rsidR="00D316EE" w:rsidRDefault="00D316EE" w:rsidP="00D316EE">
      <w:pPr>
        <w:contextualSpacing/>
        <w:jc w:val="both"/>
        <w:rPr>
          <w:rFonts w:ascii="Arial Narrow" w:hAnsi="Arial Narrow"/>
          <w:b/>
          <w:u w:val="single"/>
        </w:rPr>
      </w:pPr>
    </w:p>
    <w:p w14:paraId="6C5DFB4D" w14:textId="77777777" w:rsidR="00D316EE" w:rsidRPr="00222CD7" w:rsidRDefault="00D316EE" w:rsidP="00D316EE">
      <w:pPr>
        <w:jc w:val="center"/>
        <w:rPr>
          <w:rFonts w:ascii="Arial Narrow" w:hAnsi="Arial Narrow"/>
          <w:b/>
        </w:rPr>
      </w:pPr>
      <w:r w:rsidRPr="0043497F">
        <w:rPr>
          <w:rFonts w:ascii="Arial Narrow" w:hAnsi="Arial Narrow"/>
          <w:b/>
        </w:rPr>
        <w:t xml:space="preserve">FORMULARZ  CENOWY </w:t>
      </w:r>
    </w:p>
    <w:p w14:paraId="6C7EB773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bookmarkStart w:id="8" w:name="_Hlk214436925"/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5450A7FE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3549A6CC" w14:textId="77777777" w:rsidR="00D316EE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38F728F4" w14:textId="77777777" w:rsidR="00AB57B0" w:rsidRPr="00BD643E" w:rsidRDefault="00AB57B0" w:rsidP="00BF299E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6E2F4797" w14:textId="77777777" w:rsidR="00AB57B0" w:rsidRDefault="00AB57B0" w:rsidP="00D316EE">
      <w:pPr>
        <w:spacing w:line="240" w:lineRule="auto"/>
        <w:jc w:val="both"/>
        <w:rPr>
          <w:rFonts w:ascii="Arial" w:hAnsi="Arial" w:cs="Arial"/>
          <w:b/>
        </w:rPr>
      </w:pPr>
    </w:p>
    <w:p w14:paraId="6590ACAF" w14:textId="77777777" w:rsidR="00D316EE" w:rsidRPr="00BB014E" w:rsidRDefault="00D316EE" w:rsidP="00D316EE">
      <w:pPr>
        <w:ind w:right="282"/>
        <w:jc w:val="both"/>
        <w:rPr>
          <w:rFonts w:ascii="Arial Narrow" w:hAnsi="Arial Narrow"/>
          <w:b/>
        </w:rPr>
      </w:pPr>
    </w:p>
    <w:p w14:paraId="7A3DA7D6" w14:textId="77777777" w:rsidR="00D316EE" w:rsidRPr="00E4038B" w:rsidRDefault="00D316EE" w:rsidP="00D316EE">
      <w:pPr>
        <w:spacing w:line="240" w:lineRule="auto"/>
        <w:jc w:val="center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1 - Rejon Dróg Wojewódzkich w Zielonej Górze</w:t>
      </w:r>
    </w:p>
    <w:bookmarkEnd w:id="8"/>
    <w:p w14:paraId="2A5CBD05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42CC4175" w14:textId="77777777" w:rsidR="00D316EE" w:rsidRPr="00EC13E9" w:rsidRDefault="00D316EE" w:rsidP="00BF299E">
      <w:pPr>
        <w:pStyle w:val="Akapitzlist"/>
        <w:numPr>
          <w:ilvl w:val="0"/>
          <w:numId w:val="27"/>
        </w:numPr>
        <w:contextualSpacing/>
        <w:jc w:val="both"/>
        <w:rPr>
          <w:rFonts w:ascii="Arial Narrow" w:hAnsi="Arial Narrow" w:cs="Arial"/>
          <w:b/>
          <w:kern w:val="28"/>
        </w:rPr>
      </w:pPr>
      <w:r w:rsidRPr="00683047">
        <w:rPr>
          <w:rFonts w:ascii="Arial Narrow" w:hAnsi="Arial Narrow" w:cs="Arial"/>
          <w:b/>
        </w:rPr>
        <w:t xml:space="preserve">Naprawa sygnalizacji świetlnych, znaków aktywnych, radarowych </w:t>
      </w:r>
      <w:r>
        <w:rPr>
          <w:rFonts w:ascii="Arial Narrow" w:hAnsi="Arial Narrow" w:cs="Arial"/>
          <w:b/>
        </w:rPr>
        <w:t>wyświetlaczy</w:t>
      </w:r>
      <w:r w:rsidRPr="00683047">
        <w:rPr>
          <w:rFonts w:ascii="Arial Narrow" w:hAnsi="Arial Narrow" w:cs="Arial"/>
          <w:b/>
        </w:rPr>
        <w:t xml:space="preserve"> prędkości </w:t>
      </w:r>
    </w:p>
    <w:p w14:paraId="30F7FAC6" w14:textId="77777777" w:rsidR="00D316EE" w:rsidRDefault="00D316EE" w:rsidP="00D316EE">
      <w:pPr>
        <w:rPr>
          <w:rFonts w:ascii="Arial Narrow" w:hAnsi="Arial Narrow" w:cs="Arial"/>
          <w:b/>
          <w:kern w:val="28"/>
        </w:rPr>
      </w:pPr>
    </w:p>
    <w:tbl>
      <w:tblPr>
        <w:tblW w:w="98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4558"/>
        <w:gridCol w:w="878"/>
        <w:gridCol w:w="897"/>
        <w:gridCol w:w="1589"/>
        <w:gridCol w:w="1535"/>
      </w:tblGrid>
      <w:tr w:rsidR="00D316EE" w:rsidRPr="00EC13E9" w14:paraId="47581351" w14:textId="77777777" w:rsidTr="005C3F05">
        <w:trPr>
          <w:trHeight w:val="63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45C4C88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Lp.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F0C5A3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Wyszczególnienie elementów rozliczeniowych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DADBF3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Jedn. miary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34DC09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Ilość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A082D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cena jed</w:t>
            </w:r>
            <w:r>
              <w:rPr>
                <w:rFonts w:ascii="Arial Narrow" w:hAnsi="Arial Narrow" w:cs="Calibri"/>
                <w:b/>
                <w:bCs/>
              </w:rPr>
              <w:t>n</w:t>
            </w:r>
            <w:r w:rsidRPr="00EC13E9">
              <w:rPr>
                <w:rFonts w:ascii="Arial Narrow" w:hAnsi="Arial Narrow" w:cs="Calibri"/>
                <w:b/>
                <w:bCs/>
              </w:rPr>
              <w:t xml:space="preserve">. </w:t>
            </w:r>
            <w:r>
              <w:rPr>
                <w:rFonts w:ascii="Arial Narrow" w:hAnsi="Arial Narrow" w:cs="Calibri"/>
                <w:b/>
                <w:bCs/>
              </w:rPr>
              <w:t>n</w:t>
            </w:r>
            <w:r w:rsidRPr="00EC13E9">
              <w:rPr>
                <w:rFonts w:ascii="Arial Narrow" w:hAnsi="Arial Narrow" w:cs="Calibri"/>
                <w:b/>
                <w:bCs/>
              </w:rPr>
              <w:t xml:space="preserve">etto zł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48AE6A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Wartość netto zł</w:t>
            </w:r>
          </w:p>
        </w:tc>
      </w:tr>
      <w:tr w:rsidR="00D316EE" w:rsidRPr="00EC13E9" w14:paraId="5E3A89A5" w14:textId="77777777" w:rsidTr="005C3F05">
        <w:trPr>
          <w:trHeight w:val="630"/>
        </w:trPr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E9D91A" w14:textId="77777777" w:rsidR="00D316EE" w:rsidRPr="00E7624A" w:rsidRDefault="00D316EE" w:rsidP="00BF299E">
            <w:pPr>
              <w:pStyle w:val="Akapitzlist"/>
              <w:numPr>
                <w:ilvl w:val="0"/>
                <w:numId w:val="49"/>
              </w:numPr>
              <w:contextualSpacing/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ZAKRES PODSTAWOWY ZAMÓWIENIA</w:t>
            </w:r>
          </w:p>
        </w:tc>
      </w:tr>
      <w:tr w:rsidR="00D316EE" w:rsidRPr="00EC13E9" w14:paraId="61ED5375" w14:textId="77777777" w:rsidTr="005C3F05">
        <w:trPr>
          <w:trHeight w:val="60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BF588F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1.</w:t>
            </w:r>
          </w:p>
        </w:tc>
        <w:tc>
          <w:tcPr>
            <w:tcW w:w="4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22B7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Robocizna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AC3C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r-g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470B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77B9D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E115F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EC13E9" w14:paraId="22766183" w14:textId="77777777" w:rsidTr="005C3F05">
        <w:trPr>
          <w:trHeight w:val="6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A7A98F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2.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20CF09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Częś</w:t>
            </w:r>
            <w:r>
              <w:rPr>
                <w:rFonts w:ascii="Arial Narrow" w:hAnsi="Arial Narrow" w:cs="Calibri"/>
              </w:rPr>
              <w:t>ci i materiały eksploatacyjne</w:t>
            </w:r>
            <w:r w:rsidRPr="00EC13E9">
              <w:rPr>
                <w:rFonts w:ascii="Arial Narrow" w:hAnsi="Arial Narrow" w:cs="Calibri"/>
              </w:rPr>
              <w:t xml:space="preserve"> (wartość, k</w:t>
            </w:r>
            <w:r>
              <w:rPr>
                <w:rFonts w:ascii="Arial Narrow" w:hAnsi="Arial Narrow" w:cs="Calibri"/>
              </w:rPr>
              <w:t xml:space="preserve">tórą zamawiający przeznacza na </w:t>
            </w:r>
            <w:r w:rsidRPr="00EC13E9">
              <w:rPr>
                <w:rFonts w:ascii="Arial Narrow" w:hAnsi="Arial Narrow" w:cs="Calibri"/>
              </w:rPr>
              <w:t>materiały - zł netto)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37F5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  <w:r w:rsidRPr="00EC13E9">
              <w:rPr>
                <w:rFonts w:ascii="Arial Narrow" w:hAnsi="Arial Narrow" w:cs="Calibri"/>
              </w:rPr>
              <w:t xml:space="preserve"> 000,00</w:t>
            </w:r>
          </w:p>
        </w:tc>
      </w:tr>
      <w:tr w:rsidR="00D316EE" w:rsidRPr="00AF1884" w14:paraId="6FE93CCE" w14:textId="77777777" w:rsidTr="005C3F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437" w:type="dxa"/>
            <w:vAlign w:val="center"/>
          </w:tcPr>
          <w:p w14:paraId="3287AF37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3. </w:t>
            </w:r>
          </w:p>
        </w:tc>
        <w:tc>
          <w:tcPr>
            <w:tcW w:w="7922" w:type="dxa"/>
            <w:gridSpan w:val="4"/>
            <w:vAlign w:val="center"/>
          </w:tcPr>
          <w:p w14:paraId="1A59958B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 w:rsidRPr="00BC0C8B">
              <w:rPr>
                <w:rFonts w:ascii="Arial Narrow" w:hAnsi="Arial Narrow"/>
                <w:b/>
              </w:rPr>
              <w:t>Razem wartość netto</w:t>
            </w:r>
            <w:r>
              <w:rPr>
                <w:rFonts w:ascii="Arial Narrow" w:hAnsi="Arial Narrow"/>
                <w:b/>
              </w:rPr>
              <w:t xml:space="preserve"> cześć B zakres podstawowy zamówienia (suma poz. 1-2) zł</w:t>
            </w:r>
            <w:r w:rsidRPr="00BC0C8B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1535" w:type="dxa"/>
            <w:vAlign w:val="center"/>
          </w:tcPr>
          <w:p w14:paraId="79CAB0B0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316EE" w:rsidRPr="00EC13E9" w14:paraId="5017354B" w14:textId="77777777" w:rsidTr="005C3F05">
        <w:trPr>
          <w:trHeight w:val="630"/>
        </w:trPr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EA830" w14:textId="77777777" w:rsidR="00D316EE" w:rsidRPr="00E7624A" w:rsidRDefault="00D316EE" w:rsidP="00BF299E">
            <w:pPr>
              <w:pStyle w:val="Akapitzlist"/>
              <w:numPr>
                <w:ilvl w:val="0"/>
                <w:numId w:val="49"/>
              </w:numPr>
              <w:contextualSpacing/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ZAKRES OPCJONALNY ZAMÓWIENIA</w:t>
            </w:r>
          </w:p>
        </w:tc>
      </w:tr>
      <w:tr w:rsidR="00D316EE" w:rsidRPr="00EC13E9" w14:paraId="195AC036" w14:textId="77777777" w:rsidTr="005C3F05">
        <w:trPr>
          <w:trHeight w:val="60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6461C1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Pr="00EC13E9">
              <w:rPr>
                <w:rFonts w:ascii="Arial Narrow" w:hAnsi="Arial Narrow" w:cs="Calibri"/>
              </w:rPr>
              <w:t>.</w:t>
            </w:r>
          </w:p>
        </w:tc>
        <w:tc>
          <w:tcPr>
            <w:tcW w:w="4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E4FC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Robocizna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500A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r-g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8E30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D9955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0402D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EC13E9" w14:paraId="356CE7CF" w14:textId="77777777" w:rsidTr="005C3F05">
        <w:trPr>
          <w:trHeight w:val="6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8CA47E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Pr="00EC13E9">
              <w:rPr>
                <w:rFonts w:ascii="Arial Narrow" w:hAnsi="Arial Narrow" w:cs="Calibri"/>
              </w:rPr>
              <w:t>.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8F5D8D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Częśc</w:t>
            </w:r>
            <w:r>
              <w:rPr>
                <w:rFonts w:ascii="Arial Narrow" w:hAnsi="Arial Narrow" w:cs="Calibri"/>
              </w:rPr>
              <w:t>i i materiały eksploatacyjne</w:t>
            </w:r>
            <w:r w:rsidRPr="00EC13E9">
              <w:rPr>
                <w:rFonts w:ascii="Arial Narrow" w:hAnsi="Arial Narrow" w:cs="Calibri"/>
              </w:rPr>
              <w:t xml:space="preserve"> (wartość, k</w:t>
            </w:r>
            <w:r>
              <w:rPr>
                <w:rFonts w:ascii="Arial Narrow" w:hAnsi="Arial Narrow" w:cs="Calibri"/>
              </w:rPr>
              <w:t xml:space="preserve">tórą zamawiający przeznacza na </w:t>
            </w:r>
            <w:r w:rsidRPr="00EC13E9">
              <w:rPr>
                <w:rFonts w:ascii="Arial Narrow" w:hAnsi="Arial Narrow" w:cs="Calibri"/>
              </w:rPr>
              <w:t>materiały - zł netto)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B3A8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  <w:r w:rsidRPr="00EC13E9">
              <w:rPr>
                <w:rFonts w:ascii="Arial Narrow" w:hAnsi="Arial Narrow" w:cs="Calibri"/>
              </w:rPr>
              <w:t xml:space="preserve"> 000,00</w:t>
            </w:r>
          </w:p>
        </w:tc>
      </w:tr>
      <w:tr w:rsidR="00D316EE" w:rsidRPr="00AF1884" w14:paraId="0B25FB4F" w14:textId="77777777" w:rsidTr="005C3F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437" w:type="dxa"/>
            <w:vAlign w:val="center"/>
          </w:tcPr>
          <w:p w14:paraId="2E05B762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</w:t>
            </w:r>
          </w:p>
        </w:tc>
        <w:tc>
          <w:tcPr>
            <w:tcW w:w="7922" w:type="dxa"/>
            <w:gridSpan w:val="4"/>
            <w:vAlign w:val="center"/>
          </w:tcPr>
          <w:p w14:paraId="2C58F382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 w:rsidRPr="00BC0C8B">
              <w:rPr>
                <w:rFonts w:ascii="Arial Narrow" w:hAnsi="Arial Narrow"/>
                <w:b/>
              </w:rPr>
              <w:t>Razem wartość netto</w:t>
            </w:r>
            <w:r>
              <w:rPr>
                <w:rFonts w:ascii="Arial Narrow" w:hAnsi="Arial Narrow"/>
                <w:b/>
              </w:rPr>
              <w:t xml:space="preserve"> cześć B zakres opcjonalny zamówienia (suma poz. 4-5) zł</w:t>
            </w:r>
            <w:r w:rsidRPr="00BC0C8B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1535" w:type="dxa"/>
            <w:vAlign w:val="center"/>
          </w:tcPr>
          <w:p w14:paraId="6B8291F3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4B26CC0E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2A6F246E" w14:textId="77777777" w:rsidR="00D316EE" w:rsidRPr="00417487" w:rsidRDefault="00D316EE" w:rsidP="00D316EE">
      <w:pPr>
        <w:jc w:val="both"/>
        <w:rPr>
          <w:rFonts w:ascii="Arial Narrow" w:hAnsi="Arial Narrow"/>
          <w:i/>
          <w:iCs/>
          <w:color w:val="FF0000"/>
        </w:rPr>
      </w:pPr>
      <w:r w:rsidRPr="00417487">
        <w:rPr>
          <w:rFonts w:ascii="Arial Narrow" w:hAnsi="Arial Narrow"/>
          <w:i/>
          <w:iCs/>
          <w:color w:val="FF0000"/>
        </w:rPr>
        <w:t>UWAGA!</w:t>
      </w:r>
    </w:p>
    <w:p w14:paraId="04D566A8" w14:textId="77777777" w:rsidR="00D316EE" w:rsidRPr="00CA029A" w:rsidRDefault="00D316EE" w:rsidP="00D316EE">
      <w:pPr>
        <w:jc w:val="both"/>
        <w:rPr>
          <w:rFonts w:ascii="Arial Narrow" w:hAnsi="Arial Narrow"/>
          <w:i/>
          <w:iCs/>
          <w:color w:val="FF0000"/>
        </w:rPr>
      </w:pPr>
      <w:r w:rsidRPr="00417487">
        <w:rPr>
          <w:rFonts w:ascii="Arial Narrow" w:hAnsi="Arial Narrow"/>
          <w:i/>
          <w:iCs/>
          <w:color w:val="FF0000"/>
        </w:rPr>
        <w:t>Wymagane jest, aby określane ceny jednostkowe dla poszczególnych tożsamych elementów przedmiotu zamówienia były jednolite/jednakowe w kontekście zakresu podstawowego zamówienia i zakresu opcjonalnego zamówienia. Określenia zróżnicowanych cen jednostkowych tych samych elementów przedmiotu zamówienia w kontekście zakresu podstawowego zamówienia i zakresu opcjonalnego zamówienia będzie równoznaczne ze złożeniem oferty o treści nieodpowiadającej treści SWZ i będzie skutkowało jej odrzuceniem.</w:t>
      </w:r>
    </w:p>
    <w:bookmarkEnd w:id="7"/>
    <w:p w14:paraId="09CFF494" w14:textId="77777777" w:rsidR="00D316EE" w:rsidRDefault="00D316EE" w:rsidP="00D316EE">
      <w:pPr>
        <w:pStyle w:val="NormalnyWeb"/>
        <w:spacing w:line="276" w:lineRule="auto"/>
        <w:jc w:val="center"/>
        <w:rPr>
          <w:rFonts w:ascii="Arial" w:hAnsi="Arial" w:cs="Arial"/>
          <w:color w:val="66666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09E6986D" w14:textId="77777777" w:rsidR="00D316EE" w:rsidRDefault="00D316EE" w:rsidP="00D316EE">
      <w:pPr>
        <w:jc w:val="both"/>
        <w:rPr>
          <w:rFonts w:ascii="Arial Narrow" w:hAnsi="Arial Narrow"/>
          <w:i/>
          <w:iCs/>
        </w:rPr>
      </w:pPr>
    </w:p>
    <w:p w14:paraId="2CBD46A6" w14:textId="77777777" w:rsidR="00D316EE" w:rsidRPr="00C3144E" w:rsidRDefault="00D316EE" w:rsidP="00D316EE">
      <w:pPr>
        <w:jc w:val="both"/>
        <w:rPr>
          <w:rFonts w:ascii="Arial Narrow" w:hAnsi="Arial Narrow"/>
          <w:i/>
          <w:iCs/>
        </w:rPr>
      </w:pPr>
    </w:p>
    <w:p w14:paraId="744C2957" w14:textId="77777777" w:rsidR="00D316EE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4c</w:t>
      </w:r>
    </w:p>
    <w:p w14:paraId="28DAE30C" w14:textId="77777777" w:rsidR="00D316EE" w:rsidRPr="006E1028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70450153" w14:textId="77777777" w:rsidR="00D316EE" w:rsidRPr="006E1028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2250AF50" w14:textId="77777777" w:rsidR="00D316EE" w:rsidRPr="00222CD7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0C6241BE" w14:textId="77777777" w:rsidR="00D316EE" w:rsidRDefault="00D316EE" w:rsidP="00D316EE">
      <w:pPr>
        <w:contextualSpacing/>
        <w:jc w:val="both"/>
        <w:rPr>
          <w:rFonts w:ascii="Arial Narrow" w:hAnsi="Arial Narrow"/>
          <w:b/>
          <w:u w:val="single"/>
        </w:rPr>
      </w:pPr>
    </w:p>
    <w:p w14:paraId="3080D9E9" w14:textId="77777777" w:rsidR="00D316EE" w:rsidRPr="00CA029A" w:rsidRDefault="00D316EE" w:rsidP="00D316EE">
      <w:pPr>
        <w:jc w:val="center"/>
        <w:rPr>
          <w:rFonts w:ascii="Arial" w:hAnsi="Arial" w:cs="Arial"/>
          <w:b/>
        </w:rPr>
      </w:pPr>
      <w:r w:rsidRPr="00CA029A">
        <w:rPr>
          <w:rFonts w:ascii="Arial" w:hAnsi="Arial" w:cs="Arial"/>
          <w:b/>
        </w:rPr>
        <w:t xml:space="preserve">FORMULARZ  CENOWY </w:t>
      </w:r>
    </w:p>
    <w:p w14:paraId="5A3488D9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2C72D86E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4CE5C781" w14:textId="77777777" w:rsidR="00D316EE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02700EBB" w14:textId="77777777" w:rsidR="00AB57B0" w:rsidRPr="00BD643E" w:rsidRDefault="00AB57B0" w:rsidP="00BF299E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5C3A050B" w14:textId="77777777" w:rsidR="00AB57B0" w:rsidRDefault="00AB57B0" w:rsidP="00D316EE">
      <w:pPr>
        <w:spacing w:line="240" w:lineRule="auto"/>
        <w:jc w:val="both"/>
        <w:rPr>
          <w:rFonts w:ascii="Arial" w:hAnsi="Arial" w:cs="Arial"/>
          <w:b/>
        </w:rPr>
      </w:pPr>
    </w:p>
    <w:p w14:paraId="26238E03" w14:textId="77777777" w:rsidR="00D316EE" w:rsidRPr="00BB014E" w:rsidRDefault="00D316EE" w:rsidP="00D316EE">
      <w:pPr>
        <w:ind w:right="282"/>
        <w:jc w:val="both"/>
        <w:rPr>
          <w:rFonts w:ascii="Arial Narrow" w:hAnsi="Arial Narrow"/>
          <w:b/>
        </w:rPr>
      </w:pPr>
    </w:p>
    <w:p w14:paraId="3D0BBD04" w14:textId="77777777" w:rsidR="00D316EE" w:rsidRPr="00E4038B" w:rsidRDefault="00D316EE" w:rsidP="00D316EE">
      <w:pPr>
        <w:spacing w:line="240" w:lineRule="auto"/>
        <w:jc w:val="center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1 - Rejon Dróg Wojewódzkich w Zielonej Górze</w:t>
      </w:r>
    </w:p>
    <w:p w14:paraId="065F1793" w14:textId="77777777" w:rsidR="00D316EE" w:rsidRPr="00CA029A" w:rsidRDefault="00D316EE" w:rsidP="00D316EE">
      <w:pPr>
        <w:ind w:right="-1"/>
        <w:jc w:val="center"/>
        <w:rPr>
          <w:rFonts w:ascii="Arial" w:hAnsi="Arial" w:cs="Arial"/>
          <w:b/>
          <w:u w:val="single"/>
        </w:rPr>
      </w:pPr>
    </w:p>
    <w:p w14:paraId="09182312" w14:textId="77777777" w:rsidR="00D316EE" w:rsidRPr="00CA029A" w:rsidRDefault="00D316EE" w:rsidP="00D316EE">
      <w:pPr>
        <w:ind w:right="-1"/>
        <w:jc w:val="center"/>
        <w:rPr>
          <w:rFonts w:ascii="Arial" w:hAnsi="Arial" w:cs="Arial"/>
          <w:b/>
          <w:u w:val="single"/>
        </w:rPr>
      </w:pPr>
      <w:r w:rsidRPr="00CA029A">
        <w:rPr>
          <w:rFonts w:ascii="Arial" w:hAnsi="Arial" w:cs="Arial"/>
          <w:b/>
          <w:u w:val="single"/>
        </w:rPr>
        <w:t>Zestawienie zbiorcze A + B</w:t>
      </w:r>
    </w:p>
    <w:p w14:paraId="7E0613A5" w14:textId="77777777" w:rsidR="00D316EE" w:rsidRDefault="00D316EE" w:rsidP="00D316EE">
      <w:pPr>
        <w:ind w:right="-1"/>
        <w:jc w:val="center"/>
        <w:rPr>
          <w:rFonts w:ascii="Arial Narrow" w:hAnsi="Arial Narrow"/>
          <w:b/>
          <w:u w:val="single"/>
        </w:rPr>
      </w:pPr>
    </w:p>
    <w:p w14:paraId="4A2CA44A" w14:textId="77777777" w:rsidR="00D316EE" w:rsidRDefault="00D316EE" w:rsidP="00D316EE">
      <w:pPr>
        <w:ind w:right="-1"/>
        <w:jc w:val="center"/>
        <w:rPr>
          <w:rFonts w:ascii="Arial Narrow" w:hAnsi="Arial Narrow"/>
          <w:b/>
          <w:u w:val="single"/>
        </w:rPr>
      </w:pPr>
    </w:p>
    <w:tbl>
      <w:tblPr>
        <w:tblpPr w:leftFromText="141" w:rightFromText="141" w:bottomFromText="200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089"/>
        <w:gridCol w:w="2291"/>
      </w:tblGrid>
      <w:tr w:rsidR="00D316EE" w:rsidRPr="007C1E6F" w14:paraId="5B239E53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A794C2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Lp.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2A335" w14:textId="77777777" w:rsidR="00D316EE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</w:p>
          <w:p w14:paraId="2D3BDBBB" w14:textId="77777777" w:rsidR="00D316EE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Wyszczególnienie części zamówienia</w:t>
            </w:r>
          </w:p>
          <w:p w14:paraId="6C69669A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9221B3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Wartość netto w zł</w:t>
            </w:r>
          </w:p>
        </w:tc>
      </w:tr>
      <w:tr w:rsidR="00D316EE" w:rsidRPr="007C1E6F" w14:paraId="5FC8CBA7" w14:textId="77777777" w:rsidTr="005C3F05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CF3E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 w:rsidRPr="003869F2">
              <w:rPr>
                <w:rFonts w:ascii="Arial Narrow" w:hAnsi="Arial Narrow" w:cs="Tahoma"/>
                <w:bCs/>
              </w:rPr>
              <w:t>1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1F03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 w:rsidRPr="003869F2">
              <w:rPr>
                <w:rFonts w:ascii="Arial Narrow" w:hAnsi="Arial Narrow" w:cs="Tahoma"/>
                <w:b/>
                <w:bCs/>
              </w:rPr>
              <w:t>CZĘŚĆ „A”</w:t>
            </w:r>
            <w:r w:rsidRPr="003869F2">
              <w:rPr>
                <w:rFonts w:ascii="Arial Narrow" w:hAnsi="Arial Narrow" w:cs="Tahoma"/>
                <w:bCs/>
              </w:rPr>
              <w:t xml:space="preserve"> </w:t>
            </w:r>
            <w:r w:rsidRPr="003869F2">
              <w:rPr>
                <w:rFonts w:ascii="Arial Narrow" w:hAnsi="Arial Narrow" w:cs="Tahoma"/>
                <w:iCs/>
              </w:rPr>
              <w:t>Konserwacja sygnalizacji świetlnych, znaków aktywnych,</w:t>
            </w:r>
            <w:r>
              <w:rPr>
                <w:rFonts w:ascii="Arial Narrow" w:hAnsi="Arial Narrow" w:cs="Tahoma"/>
                <w:iCs/>
              </w:rPr>
              <w:t xml:space="preserve"> radarowych wyświetlaczy prędkości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BDB6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77B95FF4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AC05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 w:rsidRPr="003869F2">
              <w:rPr>
                <w:rFonts w:ascii="Arial Narrow" w:hAnsi="Arial Narrow" w:cs="Tahoma"/>
                <w:bCs/>
              </w:rPr>
              <w:t>2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1A4E" w14:textId="77777777" w:rsidR="00D316EE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Cs/>
              </w:rPr>
            </w:pPr>
            <w:r w:rsidRPr="003869F2">
              <w:rPr>
                <w:rFonts w:ascii="Arial Narrow" w:hAnsi="Arial Narrow" w:cs="Tahoma"/>
                <w:b/>
                <w:bCs/>
              </w:rPr>
              <w:t>CZĘŚĆ „B”</w:t>
            </w:r>
            <w:r w:rsidRPr="003869F2">
              <w:rPr>
                <w:rFonts w:ascii="Arial Narrow" w:hAnsi="Arial Narrow" w:cs="Tahoma"/>
                <w:bCs/>
              </w:rPr>
              <w:t xml:space="preserve"> N</w:t>
            </w:r>
            <w:r w:rsidRPr="003869F2">
              <w:rPr>
                <w:rFonts w:ascii="Arial Narrow" w:hAnsi="Arial Narrow" w:cs="Tahoma"/>
                <w:iCs/>
              </w:rPr>
              <w:t xml:space="preserve">aprawa sygnalizacji świetlnych,  znaków aktywnych, radarowych </w:t>
            </w:r>
            <w:r>
              <w:rPr>
                <w:rFonts w:ascii="Arial Narrow" w:hAnsi="Arial Narrow" w:cs="Tahoma"/>
                <w:iCs/>
              </w:rPr>
              <w:t xml:space="preserve">wyświetlaczy </w:t>
            </w:r>
            <w:r w:rsidRPr="003869F2">
              <w:rPr>
                <w:rFonts w:ascii="Arial Narrow" w:hAnsi="Arial Narrow" w:cs="Tahoma"/>
                <w:iCs/>
              </w:rPr>
              <w:t>prędkości</w:t>
            </w:r>
          </w:p>
          <w:p w14:paraId="26C2D7B0" w14:textId="77777777" w:rsidR="00D316EE" w:rsidRPr="0036769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</w:rPr>
            </w:pPr>
            <w:r w:rsidRPr="00A15704">
              <w:rPr>
                <w:rFonts w:ascii="Arial Narrow" w:hAnsi="Arial Narrow" w:cs="Tahoma"/>
                <w:b/>
                <w:bCs/>
              </w:rPr>
              <w:t>ZAKRES PODSTAWOWY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B01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62B260FD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F9E2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</w:rPr>
              <w:t>3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1411" w14:textId="77777777" w:rsidR="00D316EE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Cs/>
              </w:rPr>
            </w:pPr>
            <w:r w:rsidRPr="003869F2">
              <w:rPr>
                <w:rFonts w:ascii="Arial Narrow" w:hAnsi="Arial Narrow" w:cs="Tahoma"/>
                <w:b/>
                <w:bCs/>
              </w:rPr>
              <w:t>CZĘŚĆ „B”</w:t>
            </w:r>
            <w:r w:rsidRPr="003869F2">
              <w:rPr>
                <w:rFonts w:ascii="Arial Narrow" w:hAnsi="Arial Narrow" w:cs="Tahoma"/>
                <w:bCs/>
              </w:rPr>
              <w:t xml:space="preserve"> N</w:t>
            </w:r>
            <w:r w:rsidRPr="003869F2">
              <w:rPr>
                <w:rFonts w:ascii="Arial Narrow" w:hAnsi="Arial Narrow" w:cs="Tahoma"/>
                <w:iCs/>
              </w:rPr>
              <w:t xml:space="preserve">aprawa sygnalizacji świetlnych,  znaków aktywnych, radarowych </w:t>
            </w:r>
            <w:r>
              <w:rPr>
                <w:rFonts w:ascii="Arial Narrow" w:hAnsi="Arial Narrow" w:cs="Tahoma"/>
                <w:iCs/>
              </w:rPr>
              <w:t xml:space="preserve">wyświetlaczy </w:t>
            </w:r>
            <w:r w:rsidRPr="003869F2">
              <w:rPr>
                <w:rFonts w:ascii="Arial Narrow" w:hAnsi="Arial Narrow" w:cs="Tahoma"/>
                <w:iCs/>
              </w:rPr>
              <w:t>prędkości</w:t>
            </w:r>
          </w:p>
          <w:p w14:paraId="44639629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 w:rsidRPr="00A15704">
              <w:rPr>
                <w:rFonts w:ascii="Arial Narrow" w:hAnsi="Arial Narrow" w:cs="Tahoma"/>
                <w:b/>
                <w:bCs/>
              </w:rPr>
              <w:t>ZAKRES OPCJONALNY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F66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06E72F0C" w14:textId="77777777" w:rsidTr="005C3F05">
        <w:trPr>
          <w:trHeight w:val="8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3FA7F1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4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1AC72E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 xml:space="preserve">RAZEM FORMULARZE CENOWE A+B - </w:t>
            </w:r>
            <w:r w:rsidRPr="007C1E6F">
              <w:rPr>
                <w:rFonts w:ascii="Arial Narrow" w:hAnsi="Arial Narrow" w:cs="Tahoma"/>
                <w:b/>
                <w:bCs/>
              </w:rPr>
              <w:t>WARTOŚĆ NETTO</w:t>
            </w:r>
            <w:r>
              <w:rPr>
                <w:rFonts w:ascii="Arial Narrow" w:hAnsi="Arial Narrow" w:cs="Tahoma"/>
                <w:b/>
                <w:bCs/>
              </w:rPr>
              <w:t xml:space="preserve"> (suma poz. 1-3) zł</w:t>
            </w:r>
            <w:r w:rsidRPr="007C1E6F">
              <w:rPr>
                <w:rFonts w:ascii="Arial Narrow" w:hAnsi="Arial Narrow" w:cs="Tahoma"/>
                <w:b/>
                <w:bCs/>
              </w:rPr>
              <w:t>: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5808A6" w14:textId="77777777" w:rsidR="00D316EE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  <w:p w14:paraId="6F50B972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41D98EDC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0490BC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5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317109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PODATEK VAT 23%</w:t>
            </w:r>
            <w:r>
              <w:rPr>
                <w:rFonts w:ascii="Arial Narrow" w:hAnsi="Arial Narrow" w:cs="Tahoma"/>
                <w:b/>
                <w:bCs/>
              </w:rPr>
              <w:t xml:space="preserve"> (od poz. 4) zł</w:t>
            </w:r>
            <w:r w:rsidRPr="007C1E6F">
              <w:rPr>
                <w:rFonts w:ascii="Arial Narrow" w:hAnsi="Arial Narrow" w:cs="Tahoma"/>
                <w:b/>
                <w:bCs/>
              </w:rPr>
              <w:t>: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CA401C" w14:textId="77777777" w:rsidR="00D316EE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  <w:p w14:paraId="410A43D8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5D5013B4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4A5C25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6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DE990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RAZEM WARTOŚĆ BRUTTO</w:t>
            </w:r>
            <w:r>
              <w:rPr>
                <w:rFonts w:ascii="Arial Narrow" w:hAnsi="Arial Narrow" w:cs="Tahoma"/>
                <w:b/>
                <w:bCs/>
              </w:rPr>
              <w:t xml:space="preserve"> (suma poz. 4 i 5) zł</w:t>
            </w:r>
            <w:r w:rsidRPr="007C1E6F">
              <w:rPr>
                <w:rFonts w:ascii="Arial Narrow" w:hAnsi="Arial Narrow" w:cs="Tahoma"/>
                <w:b/>
                <w:bCs/>
              </w:rPr>
              <w:t>: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B5DEED" w14:textId="77777777" w:rsidR="00D316EE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  <w:p w14:paraId="3D360AFB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</w:tbl>
    <w:p w14:paraId="6410B608" w14:textId="77777777" w:rsidR="00D316EE" w:rsidRDefault="00D316EE" w:rsidP="00D316EE">
      <w:pPr>
        <w:ind w:right="-1"/>
        <w:jc w:val="center"/>
        <w:rPr>
          <w:rFonts w:ascii="Arial Narrow" w:hAnsi="Arial Narrow"/>
          <w:b/>
          <w:u w:val="single"/>
        </w:rPr>
      </w:pPr>
    </w:p>
    <w:p w14:paraId="70244258" w14:textId="77777777" w:rsidR="00D316EE" w:rsidRDefault="00D316EE" w:rsidP="00D316EE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Wartość brutto złotych z wiersza nr 6 formularza cenowego należy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przenieść do sekcji VIII formularza ofertowego.</w:t>
      </w:r>
    </w:p>
    <w:p w14:paraId="3A122A52" w14:textId="77777777" w:rsidR="00D316EE" w:rsidRDefault="00D316EE" w:rsidP="00D316EE">
      <w:pPr>
        <w:ind w:right="-1"/>
        <w:rPr>
          <w:rFonts w:ascii="Arial Narrow" w:hAnsi="Arial Narrow"/>
          <w:b/>
          <w:u w:val="single"/>
        </w:rPr>
      </w:pPr>
    </w:p>
    <w:p w14:paraId="65EE6B78" w14:textId="77777777" w:rsidR="00D316EE" w:rsidRDefault="00D316EE" w:rsidP="00D316EE">
      <w:pPr>
        <w:pStyle w:val="NormalnyWeb"/>
        <w:spacing w:line="276" w:lineRule="auto"/>
        <w:jc w:val="center"/>
        <w:rPr>
          <w:rFonts w:ascii="Arial" w:hAnsi="Arial" w:cs="Arial"/>
          <w:color w:val="66666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709D78C1" w14:textId="77777777" w:rsidR="00D316EE" w:rsidRPr="00163E34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642E6F8F" w14:textId="77777777" w:rsidR="00D316EE" w:rsidRPr="009D0A2D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</w:t>
      </w: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t>a</w:t>
      </w:r>
    </w:p>
    <w:p w14:paraId="647AAD12" w14:textId="77777777" w:rsidR="00D316EE" w:rsidRPr="009D0A2D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514E6980" w14:textId="77777777" w:rsidR="00D316EE" w:rsidRPr="009D0A2D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483224CC" w14:textId="77777777" w:rsidR="00D316EE" w:rsidRPr="009D0A2D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46BA8305" w14:textId="77777777" w:rsidR="00D316EE" w:rsidRPr="009D0A2D" w:rsidRDefault="00D316EE" w:rsidP="00D316EE">
      <w:pPr>
        <w:contextualSpacing/>
        <w:jc w:val="both"/>
        <w:rPr>
          <w:rFonts w:ascii="Arial Narrow" w:hAnsi="Arial Narrow"/>
          <w:b/>
          <w:u w:val="single"/>
        </w:rPr>
      </w:pPr>
    </w:p>
    <w:p w14:paraId="7C4139A5" w14:textId="77777777" w:rsidR="00D316EE" w:rsidRPr="009D0A2D" w:rsidRDefault="00D316EE" w:rsidP="00D316EE">
      <w:pPr>
        <w:jc w:val="center"/>
        <w:rPr>
          <w:rFonts w:ascii="Arial Narrow" w:hAnsi="Arial Narrow"/>
          <w:b/>
        </w:rPr>
      </w:pPr>
      <w:r w:rsidRPr="009D0A2D">
        <w:rPr>
          <w:rFonts w:ascii="Arial Narrow" w:hAnsi="Arial Narrow"/>
          <w:b/>
        </w:rPr>
        <w:t xml:space="preserve">FORMULARZ  CENOWY </w:t>
      </w:r>
    </w:p>
    <w:p w14:paraId="6D4D5F2E" w14:textId="77777777" w:rsidR="00D316EE" w:rsidRPr="009D0A2D" w:rsidRDefault="00D316EE" w:rsidP="00D316EE">
      <w:pPr>
        <w:rPr>
          <w:rFonts w:ascii="Arial Narrow" w:hAnsi="Arial Narrow"/>
        </w:rPr>
      </w:pPr>
      <w:bookmarkStart w:id="9" w:name="_Hlk214437422"/>
    </w:p>
    <w:p w14:paraId="4C496BCF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37B9C708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6D1547C8" w14:textId="77777777" w:rsidR="00D316EE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bookmarkStart w:id="10" w:name="_Hlk214437085"/>
      <w:r w:rsidRPr="00E4038B">
        <w:rPr>
          <w:rFonts w:ascii="Arial" w:hAnsi="Arial" w:cs="Arial"/>
          <w:b/>
        </w:rPr>
        <w:t>Zadanie nr 2 - Rejon Dróg Wojewódzkich w Kożuchowie</w:t>
      </w:r>
    </w:p>
    <w:p w14:paraId="0A33FC97" w14:textId="77777777" w:rsidR="00AB57B0" w:rsidRPr="00BD643E" w:rsidRDefault="00AB57B0" w:rsidP="00BF299E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28B547B3" w14:textId="77777777" w:rsidR="00AB57B0" w:rsidRDefault="00AB57B0" w:rsidP="00D316EE">
      <w:pPr>
        <w:spacing w:line="240" w:lineRule="auto"/>
        <w:jc w:val="both"/>
        <w:rPr>
          <w:rFonts w:ascii="Arial" w:hAnsi="Arial" w:cs="Arial"/>
          <w:b/>
        </w:rPr>
      </w:pPr>
    </w:p>
    <w:bookmarkEnd w:id="10"/>
    <w:p w14:paraId="646FC79A" w14:textId="77777777" w:rsidR="00D316EE" w:rsidRPr="00CA029A" w:rsidRDefault="00D316EE" w:rsidP="00D316EE">
      <w:pPr>
        <w:spacing w:line="240" w:lineRule="atLeast"/>
        <w:rPr>
          <w:rFonts w:ascii="Arial" w:hAnsi="Arial" w:cs="Arial"/>
          <w:b/>
        </w:rPr>
      </w:pPr>
    </w:p>
    <w:p w14:paraId="2F495A34" w14:textId="77777777" w:rsidR="00D316EE" w:rsidRPr="00587525" w:rsidRDefault="00D316EE" w:rsidP="00D316EE">
      <w:pPr>
        <w:ind w:right="282"/>
        <w:jc w:val="center"/>
        <w:rPr>
          <w:rFonts w:ascii="Arial" w:hAnsi="Arial" w:cs="Arial"/>
          <w:b/>
          <w:u w:val="single"/>
        </w:rPr>
      </w:pPr>
      <w:r w:rsidRPr="00587525">
        <w:rPr>
          <w:rFonts w:ascii="Arial" w:hAnsi="Arial" w:cs="Arial"/>
          <w:b/>
          <w:u w:val="single"/>
        </w:rPr>
        <w:t>Zadanie nr 2 - Rejon Dróg Wojewódzkich w Kożuchowie</w:t>
      </w:r>
    </w:p>
    <w:bookmarkEnd w:id="9"/>
    <w:p w14:paraId="2C164F03" w14:textId="77777777" w:rsidR="00D316EE" w:rsidRPr="00CA029A" w:rsidRDefault="00D316EE" w:rsidP="00D316EE">
      <w:pPr>
        <w:ind w:right="282"/>
        <w:jc w:val="center"/>
        <w:rPr>
          <w:rFonts w:ascii="Arial" w:hAnsi="Arial" w:cs="Arial"/>
          <w:b/>
          <w:u w:val="single"/>
        </w:rPr>
      </w:pPr>
    </w:p>
    <w:p w14:paraId="6EE202EC" w14:textId="727AB328" w:rsidR="00D316EE" w:rsidRPr="00D2030C" w:rsidRDefault="00D316EE" w:rsidP="00D316EE">
      <w:pPr>
        <w:jc w:val="both"/>
        <w:rPr>
          <w:rFonts w:ascii="Arial" w:hAnsi="Arial" w:cs="Arial"/>
          <w:b/>
          <w:bCs/>
          <w:highlight w:val="green"/>
        </w:rPr>
      </w:pPr>
      <w:r w:rsidRPr="00D2030C">
        <w:rPr>
          <w:rFonts w:ascii="Arial" w:hAnsi="Arial" w:cs="Arial"/>
          <w:b/>
          <w:bCs/>
        </w:rPr>
        <w:t>A. Konserwacja sygnalizacji świetlnych i radarowych wska</w:t>
      </w:r>
      <w:r w:rsidR="003D123D">
        <w:rPr>
          <w:rFonts w:ascii="Arial" w:hAnsi="Arial" w:cs="Arial"/>
          <w:b/>
          <w:bCs/>
        </w:rPr>
        <w:t>ź</w:t>
      </w:r>
      <w:r w:rsidRPr="00D2030C">
        <w:rPr>
          <w:rFonts w:ascii="Arial" w:hAnsi="Arial" w:cs="Arial"/>
          <w:b/>
          <w:bCs/>
        </w:rPr>
        <w:t>ników prędkości</w:t>
      </w:r>
    </w:p>
    <w:p w14:paraId="6F9719F5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2CBC085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518"/>
        <w:gridCol w:w="993"/>
        <w:gridCol w:w="992"/>
        <w:gridCol w:w="1417"/>
        <w:gridCol w:w="1270"/>
        <w:gridCol w:w="290"/>
      </w:tblGrid>
      <w:tr w:rsidR="00D316EE" w:rsidRPr="00D2030C" w14:paraId="1DB3A8E8" w14:textId="77777777" w:rsidTr="005C3F05">
        <w:trPr>
          <w:trHeight w:val="945"/>
          <w:jc w:val="center"/>
        </w:trPr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2DA5732D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1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F405C6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262AE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486B9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55000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  <w:hideMark/>
          </w:tcPr>
          <w:p w14:paraId="32EF343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Wartość netto zł</w:t>
            </w:r>
          </w:p>
        </w:tc>
      </w:tr>
      <w:tr w:rsidR="00D316EE" w:rsidRPr="00D2030C" w14:paraId="5FC70000" w14:textId="77777777" w:rsidTr="005C3F05">
        <w:trPr>
          <w:trHeight w:val="255"/>
          <w:jc w:val="center"/>
        </w:trPr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0638E39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5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53CE3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819EB1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5CC186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79084D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6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840248D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D316EE" w:rsidRPr="00D2030C" w14:paraId="4EE7E460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7E47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0C69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Bytom Odrzański skrzyż. ulic. Kożuchowska-Szkolna-Kopernika km 11+820, droga woj. nr 292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A0E2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DF1AB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CFE7F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0CC0BA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543C6981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1277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E6D6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Bytom Odrzański km 10+972, droga woj. nr 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88652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5C4D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C554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E045FB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98914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151844C0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85E4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56D4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Bytom Odrzański km 12+223, droga woj. nr 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41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0A724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8DDE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36C2B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986E1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49C5B7BD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2398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4688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Żagań  ul. Przyjaciół Żołnierza-Kolejowa-Kochanowskiego km 27+124 droga woj. nr 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FB77B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ECEF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78992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355485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3640C278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6B5B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62B5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Żagań skrzyż. ul. Jana Pawła II-Piłsudskiego-Wojska Polskiego-Keplera km 25+544 droga woj. nr 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8629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B147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D22B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529F8F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4AC47608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14BE9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0D13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Żagań ul. Kożuchowska km 24+693 droga woj. nr 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46D3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FA71D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AB0D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900A5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A8A3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3CF5B190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0F0E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2874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Konotop ul.Nowosolska  km 28+514 droga woj. nr 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ACAE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5B9F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BC9E4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F5CFA2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360B50D1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9C3C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29F7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Lubięcin km 33+930    droga woj. nr 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EDAED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62AF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389F9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960EA5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14752958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83EC2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9AB5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Lipka km 24+682        droga woj. nr 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7B98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5CE4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78741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BCC66B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4CFD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2DD98F35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FD31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BCB8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Miodnica km 12+733   droga woj. nr 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1D4D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FB2B2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7280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97C52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3218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2B0AE112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7BE6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FEFDF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Borowina km 21+736  droga woj. nr 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22D4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FF2E2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585C4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199CD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3193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3DD1FE48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93FB6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1097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Pasterzowice km 26+736 droga woj. nr 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F6B2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E085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2B74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1E68E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A2EC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0CE32EB0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4F682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B7B7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Leszno Górne km 38+544 droga woj. nr 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19CD4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A5771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96F9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9A5F5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D5D6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7680C314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2D56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A47C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świetlnej - Iłowa km 0+696,          droga woj. nr 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0219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6321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D779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C1119B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D1A9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6224DBDA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BC05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D911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radarowego wskaźnika prędkości  - Krzepielów km 6+700 droga woj. nr 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1456D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16826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555D1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9A0ED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9094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79B7C7EA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320E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D8B2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radarowego wskaźnika prędkości  - Krzepielów km 7+141  droga woj. nr 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0122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48AA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7FC8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8F113F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567B1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6D060D0F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D5B5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D6EA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Konserwacja radarowego wskaźnika prędkości  - Sławocin km 18+865 droga woj. nr 315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5BA74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EE01D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88890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ABAF7C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82A9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4732B94E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FF97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8F10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radarowego wskaźnika prędkości  - Długie km 18+500 droga woj. nr 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75F88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8D50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1213E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152E1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6687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4C51764D" w14:textId="77777777" w:rsidTr="005C3F05">
        <w:trPr>
          <w:trHeight w:val="81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BCCE2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FB5A" w14:textId="77777777" w:rsidR="00D316EE" w:rsidRPr="00D2030C" w:rsidRDefault="00D316EE" w:rsidP="005C3F0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radarowego wskaźnika prędkości  - Leszno Górne km 38+209 droga woj. nr 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A9247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A5489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9BBB9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138BA3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0C77A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0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316EE" w:rsidRPr="00D2030C" w14:paraId="567C0807" w14:textId="77777777" w:rsidTr="005C3F05">
        <w:trPr>
          <w:trHeight w:val="480"/>
          <w:jc w:val="center"/>
        </w:trPr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343FDC" w14:textId="77777777" w:rsidR="00D316EE" w:rsidRPr="00D2030C" w:rsidRDefault="00D316EE" w:rsidP="005C3F05">
            <w:pPr>
              <w:spacing w:line="240" w:lineRule="auto"/>
              <w:jc w:val="right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D2030C">
              <w:rPr>
                <w:rFonts w:ascii="Arial CE" w:eastAsia="Times New Roman" w:hAnsi="Arial CE" w:cs="Arial CE"/>
                <w:b/>
                <w:bCs/>
                <w:lang w:eastAsia="pl-PL"/>
              </w:rPr>
              <w:t>Razem wartość netto części A  (suma poz. 1-1</w:t>
            </w:r>
            <w:r>
              <w:rPr>
                <w:rFonts w:ascii="Arial CE" w:eastAsia="Times New Roman" w:hAnsi="Arial CE" w:cs="Arial CE"/>
                <w:b/>
                <w:bCs/>
                <w:lang w:eastAsia="pl-PL"/>
              </w:rPr>
              <w:t>9</w:t>
            </w:r>
            <w:r w:rsidRPr="00D2030C">
              <w:rPr>
                <w:rFonts w:ascii="Arial CE" w:eastAsia="Times New Roman" w:hAnsi="Arial CE" w:cs="Arial CE"/>
                <w:b/>
                <w:bCs/>
                <w:lang w:eastAsia="pl-PL"/>
              </w:rPr>
              <w:t>):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B82DD99" w14:textId="77777777" w:rsidR="00D316EE" w:rsidRPr="00D2030C" w:rsidRDefault="00D316EE" w:rsidP="005C3F05">
            <w:pPr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D2030C">
              <w:rPr>
                <w:rFonts w:ascii="Arial CE" w:eastAsia="Times New Roman" w:hAnsi="Arial CE" w:cs="Arial CE"/>
                <w:b/>
                <w:bCs/>
                <w:lang w:eastAsia="pl-PL"/>
              </w:rPr>
              <w:t> </w:t>
            </w:r>
          </w:p>
        </w:tc>
      </w:tr>
    </w:tbl>
    <w:p w14:paraId="6F4CDF63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7322D9EA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B0ED714" w14:textId="77777777" w:rsidR="00D316EE" w:rsidRDefault="00D316EE" w:rsidP="00D316EE">
      <w:pPr>
        <w:pStyle w:val="NormalnyWeb"/>
        <w:spacing w:line="276" w:lineRule="auto"/>
        <w:jc w:val="center"/>
        <w:rPr>
          <w:rFonts w:ascii="Arial" w:hAnsi="Arial" w:cs="Arial"/>
          <w:color w:val="66666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235DD17D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613A7D3A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BE30B97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70405A72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6FDAC943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768074D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2CECE778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1778BFE9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0E6714E8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2399B1CB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5A468459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5E502EBC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451DCB6C" w14:textId="77777777" w:rsidR="00D316EE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4b</w:t>
      </w:r>
    </w:p>
    <w:p w14:paraId="2311C202" w14:textId="77777777" w:rsidR="00D316EE" w:rsidRPr="006E1028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7B4C7D0C" w14:textId="77777777" w:rsidR="00D316EE" w:rsidRPr="006E1028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406629A6" w14:textId="77777777" w:rsidR="00D316EE" w:rsidRPr="00222CD7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2A589B8C" w14:textId="77777777" w:rsidR="00D316EE" w:rsidRDefault="00D316EE" w:rsidP="00D316EE">
      <w:pPr>
        <w:contextualSpacing/>
        <w:jc w:val="both"/>
        <w:rPr>
          <w:rFonts w:ascii="Arial Narrow" w:hAnsi="Arial Narrow"/>
          <w:b/>
          <w:u w:val="single"/>
        </w:rPr>
      </w:pPr>
    </w:p>
    <w:p w14:paraId="24542653" w14:textId="77777777" w:rsidR="00D316EE" w:rsidRPr="00222CD7" w:rsidRDefault="00D316EE" w:rsidP="00D316EE">
      <w:pPr>
        <w:jc w:val="center"/>
        <w:rPr>
          <w:rFonts w:ascii="Arial Narrow" w:hAnsi="Arial Narrow"/>
          <w:b/>
        </w:rPr>
      </w:pPr>
      <w:r w:rsidRPr="0043497F">
        <w:rPr>
          <w:rFonts w:ascii="Arial Narrow" w:hAnsi="Arial Narrow"/>
          <w:b/>
        </w:rPr>
        <w:t xml:space="preserve">FORMULARZ  CENOWY </w:t>
      </w:r>
    </w:p>
    <w:p w14:paraId="4B4EF72C" w14:textId="77777777" w:rsidR="00D316EE" w:rsidRPr="009D0A2D" w:rsidRDefault="00D316EE" w:rsidP="00D316EE">
      <w:pPr>
        <w:rPr>
          <w:rFonts w:ascii="Arial Narrow" w:hAnsi="Arial Narrow"/>
        </w:rPr>
      </w:pPr>
    </w:p>
    <w:p w14:paraId="2F6D3597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0BADBD32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233FEAC0" w14:textId="77777777" w:rsidR="00D316EE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7A8CDAE0" w14:textId="77777777" w:rsidR="00AB57B0" w:rsidRPr="00BD643E" w:rsidRDefault="00AB57B0" w:rsidP="00BF299E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661D9B71" w14:textId="77777777" w:rsidR="00D316EE" w:rsidRPr="00CA029A" w:rsidRDefault="00D316EE" w:rsidP="00D316EE">
      <w:pPr>
        <w:spacing w:line="240" w:lineRule="atLeast"/>
        <w:rPr>
          <w:rFonts w:ascii="Arial" w:hAnsi="Arial" w:cs="Arial"/>
          <w:b/>
        </w:rPr>
      </w:pPr>
    </w:p>
    <w:p w14:paraId="18E13A22" w14:textId="77777777" w:rsidR="00D316EE" w:rsidRPr="00587525" w:rsidRDefault="00D316EE" w:rsidP="00D316EE">
      <w:pPr>
        <w:ind w:right="282"/>
        <w:jc w:val="center"/>
        <w:rPr>
          <w:rFonts w:ascii="Arial" w:hAnsi="Arial" w:cs="Arial"/>
          <w:b/>
          <w:u w:val="single"/>
        </w:rPr>
      </w:pPr>
      <w:r w:rsidRPr="00587525">
        <w:rPr>
          <w:rFonts w:ascii="Arial" w:hAnsi="Arial" w:cs="Arial"/>
          <w:b/>
          <w:u w:val="single"/>
        </w:rPr>
        <w:t>Zadanie nr 2 - Rejon Dróg Wojewódzkich w Kożuchowie</w:t>
      </w:r>
    </w:p>
    <w:p w14:paraId="137FFC67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002AAEC" w14:textId="77777777" w:rsidR="00D316EE" w:rsidRPr="00D2030C" w:rsidRDefault="00D316EE" w:rsidP="00D316EE">
      <w:pPr>
        <w:rPr>
          <w:rFonts w:ascii="Arial" w:hAnsi="Arial" w:cs="Arial"/>
          <w:b/>
          <w:kern w:val="28"/>
        </w:rPr>
      </w:pPr>
      <w:r w:rsidRPr="00D2030C">
        <w:rPr>
          <w:rFonts w:ascii="Arial" w:hAnsi="Arial" w:cs="Arial"/>
          <w:b/>
          <w:kern w:val="28"/>
        </w:rPr>
        <w:t>B Naprawa sygnalizacji świetlnych , znaków aktywnych i radarowych wskaźników prędkości</w:t>
      </w:r>
    </w:p>
    <w:p w14:paraId="7163FFB7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tbl>
      <w:tblPr>
        <w:tblW w:w="98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4558"/>
        <w:gridCol w:w="878"/>
        <w:gridCol w:w="897"/>
        <w:gridCol w:w="1589"/>
        <w:gridCol w:w="1535"/>
      </w:tblGrid>
      <w:tr w:rsidR="00D316EE" w:rsidRPr="00EC13E9" w14:paraId="60AD6728" w14:textId="77777777" w:rsidTr="005C3F05">
        <w:trPr>
          <w:trHeight w:val="63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4560379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Lp.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FF354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Wyszczególnienie elementów rozliczeniowych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B6A419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Jedn. miary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C230F7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Ilość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DD646C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cena jed</w:t>
            </w:r>
            <w:r>
              <w:rPr>
                <w:rFonts w:ascii="Arial Narrow" w:hAnsi="Arial Narrow" w:cs="Calibri"/>
                <w:b/>
                <w:bCs/>
              </w:rPr>
              <w:t>n</w:t>
            </w:r>
            <w:r w:rsidRPr="00EC13E9">
              <w:rPr>
                <w:rFonts w:ascii="Arial Narrow" w:hAnsi="Arial Narrow" w:cs="Calibri"/>
                <w:b/>
                <w:bCs/>
              </w:rPr>
              <w:t xml:space="preserve">. </w:t>
            </w:r>
            <w:r>
              <w:rPr>
                <w:rFonts w:ascii="Arial Narrow" w:hAnsi="Arial Narrow" w:cs="Calibri"/>
                <w:b/>
                <w:bCs/>
              </w:rPr>
              <w:t>n</w:t>
            </w:r>
            <w:r w:rsidRPr="00EC13E9">
              <w:rPr>
                <w:rFonts w:ascii="Arial Narrow" w:hAnsi="Arial Narrow" w:cs="Calibri"/>
                <w:b/>
                <w:bCs/>
              </w:rPr>
              <w:t xml:space="preserve">etto zł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626445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Wartość netto zł</w:t>
            </w:r>
          </w:p>
        </w:tc>
      </w:tr>
      <w:tr w:rsidR="00D316EE" w:rsidRPr="00EC13E9" w14:paraId="0716F871" w14:textId="77777777" w:rsidTr="005C3F05">
        <w:trPr>
          <w:trHeight w:val="630"/>
        </w:trPr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B5D4B" w14:textId="77777777" w:rsidR="00D316EE" w:rsidRPr="00E7624A" w:rsidRDefault="00D316EE" w:rsidP="00BF299E">
            <w:pPr>
              <w:pStyle w:val="Akapitzlist"/>
              <w:numPr>
                <w:ilvl w:val="0"/>
                <w:numId w:val="50"/>
              </w:numPr>
              <w:contextualSpacing/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ZAKRES PODSTAWOWY ZAMÓWIENIA</w:t>
            </w:r>
          </w:p>
        </w:tc>
      </w:tr>
      <w:tr w:rsidR="00D316EE" w:rsidRPr="00EC13E9" w14:paraId="59DDE138" w14:textId="77777777" w:rsidTr="005C3F05">
        <w:trPr>
          <w:trHeight w:val="60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45B3A3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1.</w:t>
            </w:r>
          </w:p>
        </w:tc>
        <w:tc>
          <w:tcPr>
            <w:tcW w:w="4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2A9C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Robocizna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49DEE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r-g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8596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081F8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6BC98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EC13E9" w14:paraId="42FEF4A5" w14:textId="77777777" w:rsidTr="005C3F05">
        <w:trPr>
          <w:trHeight w:val="6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15FE8E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2.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D365ED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Częś</w:t>
            </w:r>
            <w:r>
              <w:rPr>
                <w:rFonts w:ascii="Arial Narrow" w:hAnsi="Arial Narrow" w:cs="Calibri"/>
              </w:rPr>
              <w:t>ci i materiały eksploatacyjne</w:t>
            </w:r>
            <w:r w:rsidRPr="00EC13E9">
              <w:rPr>
                <w:rFonts w:ascii="Arial Narrow" w:hAnsi="Arial Narrow" w:cs="Calibri"/>
              </w:rPr>
              <w:t xml:space="preserve"> (wartość, k</w:t>
            </w:r>
            <w:r>
              <w:rPr>
                <w:rFonts w:ascii="Arial Narrow" w:hAnsi="Arial Narrow" w:cs="Calibri"/>
              </w:rPr>
              <w:t xml:space="preserve">tórą zamawiający przeznacza na </w:t>
            </w:r>
            <w:r w:rsidRPr="00EC13E9">
              <w:rPr>
                <w:rFonts w:ascii="Arial Narrow" w:hAnsi="Arial Narrow" w:cs="Calibri"/>
              </w:rPr>
              <w:t>materiały - zł netto)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14DC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D2030C">
              <w:rPr>
                <w:rFonts w:ascii="Arial Narrow" w:hAnsi="Arial Narrow" w:cs="Calibri"/>
              </w:rPr>
              <w:t>37</w:t>
            </w:r>
            <w:r>
              <w:rPr>
                <w:rFonts w:ascii="Arial Narrow" w:hAnsi="Arial Narrow" w:cs="Calibri"/>
              </w:rPr>
              <w:t> </w:t>
            </w:r>
            <w:r w:rsidRPr="00D2030C">
              <w:rPr>
                <w:rFonts w:ascii="Arial Narrow" w:hAnsi="Arial Narrow" w:cs="Calibri"/>
              </w:rPr>
              <w:t>937</w:t>
            </w:r>
            <w:r>
              <w:rPr>
                <w:rFonts w:ascii="Arial Narrow" w:hAnsi="Arial Narrow" w:cs="Calibri"/>
              </w:rPr>
              <w:t>,00</w:t>
            </w:r>
          </w:p>
        </w:tc>
      </w:tr>
      <w:tr w:rsidR="00D316EE" w:rsidRPr="00AF1884" w14:paraId="6482AECD" w14:textId="77777777" w:rsidTr="005C3F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437" w:type="dxa"/>
            <w:vAlign w:val="center"/>
          </w:tcPr>
          <w:p w14:paraId="49FC24AC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3. </w:t>
            </w:r>
          </w:p>
        </w:tc>
        <w:tc>
          <w:tcPr>
            <w:tcW w:w="7922" w:type="dxa"/>
            <w:gridSpan w:val="4"/>
            <w:vAlign w:val="center"/>
          </w:tcPr>
          <w:p w14:paraId="6917C64E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 w:rsidRPr="00BC0C8B">
              <w:rPr>
                <w:rFonts w:ascii="Arial Narrow" w:hAnsi="Arial Narrow"/>
                <w:b/>
              </w:rPr>
              <w:t>Razem wartość netto</w:t>
            </w:r>
            <w:r>
              <w:rPr>
                <w:rFonts w:ascii="Arial Narrow" w:hAnsi="Arial Narrow"/>
                <w:b/>
              </w:rPr>
              <w:t xml:space="preserve"> cześć B zakres podstawowy zamówienia (suma poz. 1-2) zł</w:t>
            </w:r>
            <w:r w:rsidRPr="00BC0C8B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1535" w:type="dxa"/>
            <w:vAlign w:val="center"/>
          </w:tcPr>
          <w:p w14:paraId="501F86C9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316EE" w:rsidRPr="00EC13E9" w14:paraId="28E5D405" w14:textId="77777777" w:rsidTr="005C3F05">
        <w:trPr>
          <w:trHeight w:val="630"/>
        </w:trPr>
        <w:tc>
          <w:tcPr>
            <w:tcW w:w="9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78C9E4" w14:textId="77777777" w:rsidR="00D316EE" w:rsidRPr="00E7624A" w:rsidRDefault="00D316EE" w:rsidP="00BF299E">
            <w:pPr>
              <w:pStyle w:val="Akapitzlist"/>
              <w:numPr>
                <w:ilvl w:val="0"/>
                <w:numId w:val="50"/>
              </w:numPr>
              <w:contextualSpacing/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ZAKRES OPCJONALNY ZAMÓWIENIA</w:t>
            </w:r>
          </w:p>
        </w:tc>
      </w:tr>
      <w:tr w:rsidR="00D316EE" w:rsidRPr="00EC13E9" w14:paraId="7A73187D" w14:textId="77777777" w:rsidTr="005C3F05">
        <w:trPr>
          <w:trHeight w:val="60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039365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Pr="00EC13E9">
              <w:rPr>
                <w:rFonts w:ascii="Arial Narrow" w:hAnsi="Arial Narrow" w:cs="Calibri"/>
              </w:rPr>
              <w:t>.</w:t>
            </w:r>
          </w:p>
        </w:tc>
        <w:tc>
          <w:tcPr>
            <w:tcW w:w="4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396B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Robocizna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9B2C3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r-g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A41B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5B4E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27B5B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D316EE" w:rsidRPr="00EC13E9" w14:paraId="285134CB" w14:textId="77777777" w:rsidTr="005C3F05">
        <w:trPr>
          <w:trHeight w:val="6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7F69B9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Pr="00EC13E9">
              <w:rPr>
                <w:rFonts w:ascii="Arial Narrow" w:hAnsi="Arial Narrow" w:cs="Calibri"/>
              </w:rPr>
              <w:t>.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07B0DB" w14:textId="77777777" w:rsidR="00D316EE" w:rsidRPr="00EC13E9" w:rsidRDefault="00D316EE" w:rsidP="005C3F05">
            <w:pPr>
              <w:rPr>
                <w:rFonts w:ascii="Arial Narrow" w:hAnsi="Arial Narrow" w:cs="Calibri"/>
              </w:rPr>
            </w:pPr>
            <w:r w:rsidRPr="00EC13E9">
              <w:rPr>
                <w:rFonts w:ascii="Arial Narrow" w:hAnsi="Arial Narrow" w:cs="Calibri"/>
              </w:rPr>
              <w:t>Częśc</w:t>
            </w:r>
            <w:r>
              <w:rPr>
                <w:rFonts w:ascii="Arial Narrow" w:hAnsi="Arial Narrow" w:cs="Calibri"/>
              </w:rPr>
              <w:t>i i materiały eksploatacyjne</w:t>
            </w:r>
            <w:r w:rsidRPr="00EC13E9">
              <w:rPr>
                <w:rFonts w:ascii="Arial Narrow" w:hAnsi="Arial Narrow" w:cs="Calibri"/>
              </w:rPr>
              <w:t xml:space="preserve"> (wartość, k</w:t>
            </w:r>
            <w:r>
              <w:rPr>
                <w:rFonts w:ascii="Arial Narrow" w:hAnsi="Arial Narrow" w:cs="Calibri"/>
              </w:rPr>
              <w:t xml:space="preserve">tórą zamawiający przeznacza na </w:t>
            </w:r>
            <w:r w:rsidRPr="00EC13E9">
              <w:rPr>
                <w:rFonts w:ascii="Arial Narrow" w:hAnsi="Arial Narrow" w:cs="Calibri"/>
              </w:rPr>
              <w:t>materiały - zł netto)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8272" w14:textId="77777777" w:rsidR="00D316EE" w:rsidRPr="00EC13E9" w:rsidRDefault="00D316EE" w:rsidP="005C3F05">
            <w:pPr>
              <w:jc w:val="center"/>
              <w:rPr>
                <w:rFonts w:ascii="Arial Narrow" w:hAnsi="Arial Narrow" w:cs="Calibri"/>
              </w:rPr>
            </w:pPr>
            <w:r w:rsidRPr="00D2030C">
              <w:rPr>
                <w:rFonts w:ascii="Arial Narrow" w:hAnsi="Arial Narrow" w:cs="Calibri"/>
              </w:rPr>
              <w:t>37</w:t>
            </w:r>
            <w:r>
              <w:rPr>
                <w:rFonts w:ascii="Arial Narrow" w:hAnsi="Arial Narrow" w:cs="Calibri"/>
              </w:rPr>
              <w:t> </w:t>
            </w:r>
            <w:r w:rsidRPr="00D2030C">
              <w:rPr>
                <w:rFonts w:ascii="Arial Narrow" w:hAnsi="Arial Narrow" w:cs="Calibri"/>
              </w:rPr>
              <w:t>937</w:t>
            </w:r>
            <w:r>
              <w:rPr>
                <w:rFonts w:ascii="Arial Narrow" w:hAnsi="Arial Narrow" w:cs="Calibri"/>
              </w:rPr>
              <w:t>,00</w:t>
            </w:r>
          </w:p>
        </w:tc>
      </w:tr>
      <w:tr w:rsidR="00D316EE" w:rsidRPr="00AF1884" w14:paraId="0F91B298" w14:textId="77777777" w:rsidTr="005C3F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437" w:type="dxa"/>
            <w:vAlign w:val="center"/>
          </w:tcPr>
          <w:p w14:paraId="4E63205E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</w:t>
            </w:r>
          </w:p>
        </w:tc>
        <w:tc>
          <w:tcPr>
            <w:tcW w:w="7922" w:type="dxa"/>
            <w:gridSpan w:val="4"/>
            <w:vAlign w:val="center"/>
          </w:tcPr>
          <w:p w14:paraId="4BDDA112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  <w:r w:rsidRPr="00BC0C8B">
              <w:rPr>
                <w:rFonts w:ascii="Arial Narrow" w:hAnsi="Arial Narrow"/>
                <w:b/>
              </w:rPr>
              <w:t>Razem wartość netto</w:t>
            </w:r>
            <w:r>
              <w:rPr>
                <w:rFonts w:ascii="Arial Narrow" w:hAnsi="Arial Narrow"/>
                <w:b/>
              </w:rPr>
              <w:t xml:space="preserve"> cześć B zakres opcjonalny zamówienia (suma poz. 4-5) zł</w:t>
            </w:r>
            <w:r w:rsidRPr="00BC0C8B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1535" w:type="dxa"/>
            <w:vAlign w:val="center"/>
          </w:tcPr>
          <w:p w14:paraId="10791119" w14:textId="77777777" w:rsidR="00D316EE" w:rsidRPr="00BC0C8B" w:rsidRDefault="00D316EE" w:rsidP="005C3F05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637D21C5" w14:textId="77777777" w:rsidR="00D316EE" w:rsidRDefault="00D316EE" w:rsidP="00D316EE">
      <w:pPr>
        <w:spacing w:before="240"/>
        <w:jc w:val="both"/>
        <w:rPr>
          <w:rFonts w:ascii="Arial Narrow" w:hAnsi="Arial Narrow"/>
        </w:rPr>
      </w:pPr>
    </w:p>
    <w:p w14:paraId="52857761" w14:textId="77777777" w:rsidR="00D316EE" w:rsidRPr="00417487" w:rsidRDefault="00D316EE" w:rsidP="00D316EE">
      <w:pPr>
        <w:jc w:val="both"/>
        <w:rPr>
          <w:rFonts w:ascii="Arial Narrow" w:hAnsi="Arial Narrow"/>
          <w:i/>
          <w:iCs/>
          <w:color w:val="FF0000"/>
        </w:rPr>
      </w:pPr>
      <w:r w:rsidRPr="00417487">
        <w:rPr>
          <w:rFonts w:ascii="Arial Narrow" w:hAnsi="Arial Narrow"/>
          <w:i/>
          <w:iCs/>
          <w:color w:val="FF0000"/>
        </w:rPr>
        <w:t>UWAGA!</w:t>
      </w:r>
    </w:p>
    <w:p w14:paraId="6541A4E5" w14:textId="77777777" w:rsidR="00D316EE" w:rsidRPr="00CA029A" w:rsidRDefault="00D316EE" w:rsidP="00D316EE">
      <w:pPr>
        <w:jc w:val="both"/>
        <w:rPr>
          <w:rFonts w:ascii="Arial Narrow" w:hAnsi="Arial Narrow"/>
          <w:i/>
          <w:iCs/>
          <w:color w:val="FF0000"/>
        </w:rPr>
      </w:pPr>
      <w:r w:rsidRPr="00417487">
        <w:rPr>
          <w:rFonts w:ascii="Arial Narrow" w:hAnsi="Arial Narrow"/>
          <w:i/>
          <w:iCs/>
          <w:color w:val="FF0000"/>
        </w:rPr>
        <w:t>Wymagane jest, aby określane ceny jednostkowe dla poszczególnych tożsamych elementów przedmiotu zamówienia były jednolite/jednakowe w kontekście zakresu podstawowego zamówienia i zakresu opcjonalnego zamówienia. Określenia zróżnicowanych cen jednostkowych tych samych elementów przedmiotu zamówienia w kontekście zakresu podstawowego zamówienia i zakresu opcjonalnego zamówienia będzie równoznaczne ze złożeniem oferty o treści nieodpowiadającej treści SWZ i będzie skutkowało jej odrzuceniem.</w:t>
      </w:r>
    </w:p>
    <w:p w14:paraId="225FCB2C" w14:textId="77777777" w:rsidR="00D316EE" w:rsidRDefault="00D316EE" w:rsidP="00D316EE">
      <w:pPr>
        <w:pStyle w:val="NormalnyWeb"/>
        <w:spacing w:line="276" w:lineRule="auto"/>
        <w:jc w:val="center"/>
        <w:rPr>
          <w:rFonts w:ascii="Arial" w:hAnsi="Arial" w:cs="Arial"/>
          <w:color w:val="66666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500212A0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7A917470" w14:textId="77777777" w:rsidR="00D316EE" w:rsidRDefault="00D316EE" w:rsidP="00D316EE">
      <w:pPr>
        <w:jc w:val="both"/>
        <w:rPr>
          <w:rFonts w:ascii="Arial Narrow" w:hAnsi="Arial Narrow"/>
          <w:i/>
          <w:iCs/>
          <w:highlight w:val="green"/>
        </w:rPr>
      </w:pPr>
    </w:p>
    <w:p w14:paraId="392CF79B" w14:textId="77777777" w:rsidR="00D316EE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t>Załącznik nr 4c</w:t>
      </w:r>
    </w:p>
    <w:p w14:paraId="0D23C629" w14:textId="77777777" w:rsidR="00D316EE" w:rsidRPr="006E1028" w:rsidRDefault="00D316EE" w:rsidP="00D316EE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3075C5FF" w14:textId="77777777" w:rsidR="00D316EE" w:rsidRPr="006E1028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31399CD5" w14:textId="77777777" w:rsidR="00D316EE" w:rsidRPr="00222CD7" w:rsidRDefault="00D316EE" w:rsidP="00D316E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0A425F04" w14:textId="77777777" w:rsidR="00D316EE" w:rsidRDefault="00D316EE" w:rsidP="00D316EE">
      <w:pPr>
        <w:contextualSpacing/>
        <w:jc w:val="both"/>
        <w:rPr>
          <w:rFonts w:ascii="Arial Narrow" w:hAnsi="Arial Narrow"/>
          <w:b/>
          <w:u w:val="single"/>
        </w:rPr>
      </w:pPr>
    </w:p>
    <w:p w14:paraId="2F43C271" w14:textId="77777777" w:rsidR="00D316EE" w:rsidRPr="00222CD7" w:rsidRDefault="00D316EE" w:rsidP="00D316EE">
      <w:pPr>
        <w:jc w:val="center"/>
        <w:rPr>
          <w:rFonts w:ascii="Arial Narrow" w:hAnsi="Arial Narrow"/>
          <w:b/>
        </w:rPr>
      </w:pPr>
      <w:r w:rsidRPr="0043497F">
        <w:rPr>
          <w:rFonts w:ascii="Arial Narrow" w:hAnsi="Arial Narrow"/>
          <w:b/>
        </w:rPr>
        <w:t xml:space="preserve">FORMULARZ  CENOWY </w:t>
      </w:r>
    </w:p>
    <w:p w14:paraId="55874669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41A5106C" w14:textId="77777777" w:rsidR="00D316EE" w:rsidRPr="00E4038B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7473D6BF" w14:textId="77777777" w:rsidR="00D316EE" w:rsidRDefault="00D316EE" w:rsidP="00D316EE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0F42C0E4" w14:textId="77777777" w:rsidR="00AB57B0" w:rsidRPr="00BD643E" w:rsidRDefault="00AB57B0" w:rsidP="00BF299E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3D1EEDC8" w14:textId="77777777" w:rsidR="00AB57B0" w:rsidRDefault="00AB57B0" w:rsidP="00D316EE">
      <w:pPr>
        <w:spacing w:line="240" w:lineRule="auto"/>
        <w:jc w:val="both"/>
        <w:rPr>
          <w:rFonts w:ascii="Arial" w:hAnsi="Arial" w:cs="Arial"/>
          <w:b/>
        </w:rPr>
      </w:pPr>
    </w:p>
    <w:p w14:paraId="1B026396" w14:textId="77777777" w:rsidR="00D316EE" w:rsidRPr="00CA029A" w:rsidRDefault="00D316EE" w:rsidP="00D316EE">
      <w:pPr>
        <w:spacing w:line="240" w:lineRule="atLeast"/>
        <w:rPr>
          <w:rFonts w:ascii="Arial" w:hAnsi="Arial" w:cs="Arial"/>
          <w:b/>
        </w:rPr>
      </w:pPr>
    </w:p>
    <w:p w14:paraId="45B33142" w14:textId="77777777" w:rsidR="00D316EE" w:rsidRPr="00587525" w:rsidRDefault="00D316EE" w:rsidP="00D316EE">
      <w:pPr>
        <w:ind w:right="282"/>
        <w:jc w:val="center"/>
        <w:rPr>
          <w:rFonts w:ascii="Arial" w:hAnsi="Arial" w:cs="Arial"/>
          <w:b/>
          <w:u w:val="single"/>
        </w:rPr>
      </w:pPr>
      <w:r w:rsidRPr="00587525">
        <w:rPr>
          <w:rFonts w:ascii="Arial" w:hAnsi="Arial" w:cs="Arial"/>
          <w:b/>
          <w:u w:val="single"/>
        </w:rPr>
        <w:t>Zadanie nr 2 - Rejon Dróg Wojewódzkich w Kożuchowie</w:t>
      </w:r>
    </w:p>
    <w:p w14:paraId="06757A8F" w14:textId="77777777" w:rsidR="00D316EE" w:rsidRPr="00CA029A" w:rsidRDefault="00D316EE" w:rsidP="00D316EE">
      <w:pPr>
        <w:ind w:right="-1"/>
        <w:jc w:val="center"/>
        <w:rPr>
          <w:rFonts w:ascii="Arial" w:hAnsi="Arial" w:cs="Arial"/>
          <w:b/>
          <w:u w:val="single"/>
        </w:rPr>
      </w:pPr>
    </w:p>
    <w:p w14:paraId="63EB81A9" w14:textId="77777777" w:rsidR="00D316EE" w:rsidRPr="00CA029A" w:rsidRDefault="00D316EE" w:rsidP="00D316EE">
      <w:pPr>
        <w:ind w:right="-1"/>
        <w:jc w:val="center"/>
        <w:rPr>
          <w:rFonts w:ascii="Arial" w:hAnsi="Arial" w:cs="Arial"/>
          <w:b/>
          <w:u w:val="single"/>
        </w:rPr>
      </w:pPr>
      <w:r w:rsidRPr="00CA029A">
        <w:rPr>
          <w:rFonts w:ascii="Arial" w:hAnsi="Arial" w:cs="Arial"/>
          <w:b/>
          <w:u w:val="single"/>
        </w:rPr>
        <w:t>Zestawienie zbiorcze A + B</w:t>
      </w:r>
    </w:p>
    <w:p w14:paraId="357F3DAF" w14:textId="77777777" w:rsidR="00D316EE" w:rsidRDefault="00D316EE" w:rsidP="00BF299E">
      <w:pPr>
        <w:ind w:right="-1"/>
        <w:rPr>
          <w:rFonts w:ascii="Arial Narrow" w:hAnsi="Arial Narrow"/>
          <w:b/>
          <w:u w:val="single"/>
        </w:rPr>
      </w:pPr>
    </w:p>
    <w:tbl>
      <w:tblPr>
        <w:tblpPr w:leftFromText="141" w:rightFromText="141" w:bottomFromText="200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089"/>
        <w:gridCol w:w="2291"/>
      </w:tblGrid>
      <w:tr w:rsidR="00D316EE" w:rsidRPr="007C1E6F" w14:paraId="5AA631C4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6E2B41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Lp.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7E3DCC" w14:textId="77777777" w:rsidR="00D316EE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</w:p>
          <w:p w14:paraId="24158537" w14:textId="77777777" w:rsidR="00D316EE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Wyszczególnienie części zamówienia</w:t>
            </w:r>
          </w:p>
          <w:p w14:paraId="68A45B1B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4809A2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Wartość netto w zł</w:t>
            </w:r>
          </w:p>
        </w:tc>
      </w:tr>
      <w:tr w:rsidR="00D316EE" w:rsidRPr="007C1E6F" w14:paraId="4A50887D" w14:textId="77777777" w:rsidTr="005C3F05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D00299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 w:rsidRPr="003869F2">
              <w:rPr>
                <w:rFonts w:ascii="Arial Narrow" w:hAnsi="Arial Narrow" w:cs="Tahoma"/>
                <w:bCs/>
              </w:rPr>
              <w:t>1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6B9E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 w:rsidRPr="00CE72E0">
              <w:rPr>
                <w:rFonts w:ascii="Arial Narrow" w:hAnsi="Arial Narrow" w:cs="Tahoma"/>
                <w:b/>
                <w:bCs/>
              </w:rPr>
              <w:t>CZĘŚĆ "A" Konserwacja sygnalizacji świetlnych i radarowych wskaźników prędkości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638A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4782122E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90F7B5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 w:rsidRPr="003869F2">
              <w:rPr>
                <w:rFonts w:ascii="Arial Narrow" w:hAnsi="Arial Narrow" w:cs="Tahoma"/>
                <w:bCs/>
              </w:rPr>
              <w:t>2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9B7D" w14:textId="77777777" w:rsidR="00D316EE" w:rsidRDefault="00D316EE" w:rsidP="005C3F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"B" Naprawa sygnalizacji świetlnych, znaków aktywnych i radarowych wskaźników prędkości</w:t>
            </w:r>
          </w:p>
          <w:p w14:paraId="23090838" w14:textId="77777777" w:rsidR="00D316EE" w:rsidRDefault="00D316EE" w:rsidP="005C3F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I. ZAKRES PODSTAWOWY</w:t>
            </w:r>
          </w:p>
          <w:p w14:paraId="2C8CFED9" w14:textId="77777777" w:rsidR="00D316EE" w:rsidRPr="0036769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8EA5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7A219603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003810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</w:rPr>
              <w:t>3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B758" w14:textId="77777777" w:rsidR="00D316EE" w:rsidRDefault="00D316EE" w:rsidP="005C3F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"B" Naprawa sygnalizacji świetlnych, znaków aktywnych i radarowych wskaźników prędkości </w:t>
            </w:r>
          </w:p>
          <w:p w14:paraId="2D4D9CA3" w14:textId="77777777" w:rsidR="00D316EE" w:rsidRDefault="00D316EE" w:rsidP="005C3F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II. ZAKRES OPCJONALNY</w:t>
            </w:r>
          </w:p>
          <w:p w14:paraId="157EE1D3" w14:textId="77777777" w:rsidR="00D316EE" w:rsidRPr="003869F2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0F81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6EEAF9AB" w14:textId="77777777" w:rsidTr="005C3F05">
        <w:trPr>
          <w:trHeight w:val="8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84DC3C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4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01E06A" w14:textId="77777777" w:rsidR="00D316EE" w:rsidRDefault="00D316EE" w:rsidP="005C3F05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 xml:space="preserve">RAZEM FORMULARZE CENOWE A+B - </w:t>
            </w:r>
            <w:r w:rsidRPr="007C1E6F">
              <w:rPr>
                <w:rFonts w:ascii="Arial Narrow" w:hAnsi="Arial Narrow" w:cs="Tahoma"/>
                <w:b/>
                <w:bCs/>
              </w:rPr>
              <w:t>WARTOŚĆ NETTO</w:t>
            </w:r>
            <w:r>
              <w:rPr>
                <w:rFonts w:ascii="Arial Narrow" w:hAnsi="Arial Narrow" w:cs="Tahoma"/>
                <w:b/>
                <w:bCs/>
              </w:rPr>
              <w:t xml:space="preserve"> </w:t>
            </w:r>
          </w:p>
          <w:p w14:paraId="340AE44D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(suma poz. 1-3) zł</w:t>
            </w:r>
            <w:r w:rsidRPr="007C1E6F">
              <w:rPr>
                <w:rFonts w:ascii="Arial Narrow" w:hAnsi="Arial Narrow" w:cs="Tahoma"/>
                <w:b/>
                <w:bCs/>
              </w:rPr>
              <w:t>: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E534BE" w14:textId="77777777" w:rsidR="00D316EE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  <w:p w14:paraId="14251D8A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7EC08FD2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78FA59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5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291176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PODATEK VAT 23%</w:t>
            </w:r>
            <w:r>
              <w:rPr>
                <w:rFonts w:ascii="Arial Narrow" w:hAnsi="Arial Narrow" w:cs="Tahoma"/>
                <w:b/>
                <w:bCs/>
              </w:rPr>
              <w:t xml:space="preserve"> (od poz. 4) zł</w:t>
            </w:r>
            <w:r w:rsidRPr="007C1E6F">
              <w:rPr>
                <w:rFonts w:ascii="Arial Narrow" w:hAnsi="Arial Narrow" w:cs="Tahoma"/>
                <w:b/>
                <w:bCs/>
              </w:rPr>
              <w:t>: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8F8946" w14:textId="77777777" w:rsidR="00D316EE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  <w:p w14:paraId="16921F1E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  <w:tr w:rsidR="00D316EE" w:rsidRPr="007C1E6F" w14:paraId="0B4F70E0" w14:textId="77777777" w:rsidTr="005C3F05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5A67E5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6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098BA" w14:textId="77777777" w:rsidR="00D316EE" w:rsidRPr="007C1E6F" w:rsidRDefault="00D316EE" w:rsidP="005C3F05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Tahoma"/>
                <w:b/>
                <w:bCs/>
              </w:rPr>
            </w:pPr>
            <w:r w:rsidRPr="007C1E6F">
              <w:rPr>
                <w:rFonts w:ascii="Arial Narrow" w:hAnsi="Arial Narrow" w:cs="Tahoma"/>
                <w:b/>
                <w:bCs/>
              </w:rPr>
              <w:t>RAZEM WARTOŚĆ BRUTTO</w:t>
            </w:r>
            <w:r>
              <w:rPr>
                <w:rFonts w:ascii="Arial Narrow" w:hAnsi="Arial Narrow" w:cs="Tahoma"/>
                <w:b/>
                <w:bCs/>
              </w:rPr>
              <w:t xml:space="preserve"> (suma poz. 4 i 5) zł</w:t>
            </w:r>
            <w:r w:rsidRPr="007C1E6F">
              <w:rPr>
                <w:rFonts w:ascii="Arial Narrow" w:hAnsi="Arial Narrow" w:cs="Tahoma"/>
                <w:b/>
                <w:bCs/>
              </w:rPr>
              <w:t>: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FFFDEB" w14:textId="77777777" w:rsidR="00D316EE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  <w:p w14:paraId="78BD255E" w14:textId="77777777" w:rsidR="00D316EE" w:rsidRPr="007C1E6F" w:rsidRDefault="00D316EE" w:rsidP="005C3F05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</w:rPr>
            </w:pPr>
          </w:p>
        </w:tc>
      </w:tr>
    </w:tbl>
    <w:p w14:paraId="087F9D6C" w14:textId="77777777" w:rsidR="00D316EE" w:rsidRDefault="00D316EE" w:rsidP="00D316EE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Wartość brutto złotych z wiersza nr 6 formularza cenowego należy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przenieść do sekcji VIII formularza ofertowego.</w:t>
      </w:r>
    </w:p>
    <w:p w14:paraId="22C6FE4B" w14:textId="77777777" w:rsidR="00D316EE" w:rsidRDefault="00D316EE" w:rsidP="00D316EE">
      <w:pPr>
        <w:ind w:right="-1"/>
        <w:rPr>
          <w:rFonts w:ascii="Arial Narrow" w:hAnsi="Arial Narrow"/>
          <w:b/>
          <w:u w:val="single"/>
        </w:rPr>
      </w:pPr>
    </w:p>
    <w:p w14:paraId="72E5BB1B" w14:textId="17D06A64" w:rsidR="00AB57B0" w:rsidRPr="00163E34" w:rsidRDefault="00D316EE" w:rsidP="00BF299E">
      <w:pPr>
        <w:pStyle w:val="NormalnyWeb"/>
        <w:spacing w:line="276" w:lineRule="auto"/>
        <w:jc w:val="center"/>
        <w:rPr>
          <w:highlight w:val="green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7247E355" w14:textId="77777777" w:rsidR="00AB57B0" w:rsidRPr="009D0A2D" w:rsidRDefault="00AB57B0" w:rsidP="00AB57B0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</w:t>
      </w: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t>a</w:t>
      </w:r>
    </w:p>
    <w:p w14:paraId="4AE91CB4" w14:textId="77777777" w:rsidR="00AB57B0" w:rsidRPr="009D0A2D" w:rsidRDefault="00AB57B0" w:rsidP="00AB57B0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6BFF03B9" w14:textId="77777777" w:rsidR="00AB57B0" w:rsidRPr="009D0A2D" w:rsidRDefault="00AB57B0" w:rsidP="00AB57B0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313EC459" w14:textId="77777777" w:rsidR="00AB57B0" w:rsidRPr="009D0A2D" w:rsidRDefault="00AB57B0" w:rsidP="00AB57B0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9D0A2D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4FFF52C9" w14:textId="77777777" w:rsidR="00AB57B0" w:rsidRPr="009D0A2D" w:rsidRDefault="00AB57B0" w:rsidP="00AB57B0">
      <w:pPr>
        <w:contextualSpacing/>
        <w:jc w:val="both"/>
        <w:rPr>
          <w:rFonts w:ascii="Arial Narrow" w:hAnsi="Arial Narrow"/>
          <w:b/>
          <w:u w:val="single"/>
        </w:rPr>
      </w:pPr>
    </w:p>
    <w:p w14:paraId="1117DBAA" w14:textId="77777777" w:rsidR="00AB57B0" w:rsidRPr="009D0A2D" w:rsidRDefault="00AB57B0" w:rsidP="00AB57B0">
      <w:pPr>
        <w:jc w:val="center"/>
        <w:rPr>
          <w:rFonts w:ascii="Arial Narrow" w:hAnsi="Arial Narrow"/>
          <w:b/>
        </w:rPr>
      </w:pPr>
      <w:r w:rsidRPr="009D0A2D">
        <w:rPr>
          <w:rFonts w:ascii="Arial Narrow" w:hAnsi="Arial Narrow"/>
          <w:b/>
        </w:rPr>
        <w:t xml:space="preserve">FORMULARZ  CENOWY </w:t>
      </w:r>
    </w:p>
    <w:p w14:paraId="5B52B8C9" w14:textId="77777777" w:rsidR="00AB57B0" w:rsidRPr="009D0A2D" w:rsidRDefault="00AB57B0" w:rsidP="00AB57B0">
      <w:pPr>
        <w:rPr>
          <w:rFonts w:ascii="Arial Narrow" w:hAnsi="Arial Narrow"/>
        </w:rPr>
      </w:pPr>
    </w:p>
    <w:p w14:paraId="0F87E16C" w14:textId="77777777" w:rsidR="00AB57B0" w:rsidRPr="00E4038B" w:rsidRDefault="00AB57B0" w:rsidP="00AB57B0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6ADF9D03" w14:textId="77777777" w:rsidR="00AB57B0" w:rsidRPr="00E4038B" w:rsidRDefault="00AB57B0" w:rsidP="00AB57B0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1F975F72" w14:textId="77777777" w:rsidR="00AB57B0" w:rsidRDefault="00AB57B0" w:rsidP="00AB57B0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0D356CDD" w14:textId="77777777" w:rsidR="00AB57B0" w:rsidRPr="00BD643E" w:rsidRDefault="00AB57B0" w:rsidP="00AB57B0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1A662E83" w14:textId="77777777" w:rsidR="00AB57B0" w:rsidRDefault="00AB57B0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5312ADA9" w14:textId="77777777" w:rsidR="00AB57B0" w:rsidRDefault="00AB57B0" w:rsidP="00BF299E">
      <w:pPr>
        <w:spacing w:line="240" w:lineRule="atLeast"/>
        <w:rPr>
          <w:rFonts w:ascii="Arial Narrow" w:hAnsi="Arial Narrow"/>
        </w:rPr>
      </w:pPr>
    </w:p>
    <w:p w14:paraId="4FE612B5" w14:textId="77777777" w:rsidR="00AB57B0" w:rsidRPr="00BD643E" w:rsidRDefault="00AB57B0" w:rsidP="00BF299E">
      <w:pPr>
        <w:tabs>
          <w:tab w:val="left" w:pos="2160"/>
        </w:tabs>
        <w:ind w:right="110"/>
        <w:jc w:val="center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0B672773" w14:textId="77777777" w:rsidR="00AB57B0" w:rsidRDefault="00AB57B0" w:rsidP="00BF299E">
      <w:pPr>
        <w:spacing w:line="240" w:lineRule="atLeast"/>
        <w:rPr>
          <w:rFonts w:ascii="Arial Narrow" w:hAnsi="Arial Narrow"/>
        </w:rPr>
      </w:pPr>
    </w:p>
    <w:p w14:paraId="6A6EF331" w14:textId="318E4FD0" w:rsidR="00D316EE" w:rsidRDefault="00E34937" w:rsidP="00BF299E">
      <w:pPr>
        <w:spacing w:line="240" w:lineRule="atLeast"/>
        <w:rPr>
          <w:rFonts w:ascii="Arial Narrow" w:hAnsi="Arial Narrow"/>
        </w:rPr>
      </w:pPr>
      <w:r w:rsidRPr="00BF299E">
        <w:rPr>
          <w:rFonts w:ascii="Arial" w:hAnsi="Arial" w:cs="Arial"/>
          <w:b/>
          <w:bCs/>
        </w:rPr>
        <w:t xml:space="preserve">A - Konserwacja sygnalizacji świetlnych i radarowych wyświetlaczy prędkości        </w:t>
      </w:r>
    </w:p>
    <w:p w14:paraId="3D749C28" w14:textId="77777777" w:rsidR="00D316EE" w:rsidRDefault="00D316EE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tbl>
      <w:tblPr>
        <w:tblW w:w="98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4682"/>
        <w:gridCol w:w="851"/>
        <w:gridCol w:w="1417"/>
        <w:gridCol w:w="704"/>
        <w:gridCol w:w="1777"/>
      </w:tblGrid>
      <w:tr w:rsidR="00E34937" w:rsidRPr="00E34937" w14:paraId="3BF58E2A" w14:textId="77777777" w:rsidTr="00BF299E">
        <w:trPr>
          <w:trHeight w:val="810"/>
        </w:trPr>
        <w:tc>
          <w:tcPr>
            <w:tcW w:w="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163BE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063EF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Wyszczególnienie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AAE01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6412C6" w14:textId="07975EB1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cena jed</w:t>
            </w:r>
            <w:r>
              <w:rPr>
                <w:rFonts w:ascii="Arial Narrow" w:hAnsi="Arial Narrow" w:cs="Calibri"/>
                <w:b/>
                <w:bCs/>
              </w:rPr>
              <w:t>n</w:t>
            </w:r>
            <w:r w:rsidRPr="00EC13E9">
              <w:rPr>
                <w:rFonts w:ascii="Arial Narrow" w:hAnsi="Arial Narrow" w:cs="Calibri"/>
                <w:b/>
                <w:bCs/>
              </w:rPr>
              <w:t>. netto zł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F30FAC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    m-cy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511EE74" w14:textId="680BEF8A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C13E9">
              <w:rPr>
                <w:rFonts w:ascii="Arial Narrow" w:hAnsi="Arial Narrow" w:cs="Calibri"/>
                <w:b/>
                <w:bCs/>
              </w:rPr>
              <w:t>Wartość netto zł</w:t>
            </w:r>
          </w:p>
        </w:tc>
      </w:tr>
      <w:tr w:rsidR="00E34937" w:rsidRPr="00E34937" w14:paraId="203F5AC1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B9A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E237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132 km 4+366 m. Dąbroszyn - przy szkole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0C9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773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211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8FE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5A215E05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67E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78FC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132 km 6+370 m. Dąbroszyn - przy DINO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5AD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27F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FF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43E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6E82865E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C2E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FC24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132 km 32+578 m. Bogdaniec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D91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B29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B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008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52ABDE34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A9C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1048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136 km 9+756  Lubniewice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525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296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2A2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0C8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0A28543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433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4689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3+150 m. Kunowice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EBA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750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4D5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BF5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74A8DE6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4EC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0B3B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3+712 m. Kunowice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9A7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C4B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5AA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AA4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5CCCA79B" w14:textId="77777777" w:rsidTr="00BF299E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AE5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D85C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Konserwacja sygnalizacji - droga woj. nr 137 km 14+452 m. Kowalów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329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B9D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67A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F14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63D2C98" w14:textId="77777777" w:rsidTr="00BF299E">
        <w:trPr>
          <w:trHeight w:val="5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CB9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1102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43+212 m. Sulęcin ul. E.Plater skrzyzowanie z ul. Paderewskiego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598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A90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4DF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35A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3278980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B6C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0DEA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137 km 43+765 m. Sulęcin ul. Poznańska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90E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E3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C0E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B38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FBBB25A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E19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7170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47+813 m. Wędrzyn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8F8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36F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698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5AA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268F6464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FFF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5A7A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54+018 m. Trzemeszno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CE5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C4A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229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F89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924B187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184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8433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137 km 75+812 m. Międzyrzecz ul. Zachodnia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8BC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C5F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F79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1C2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0ABE624" w14:textId="77777777" w:rsidTr="00BF299E">
        <w:trPr>
          <w:trHeight w:val="37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775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07DD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76+885 m. Międzyrzecz ul. Młyńska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6DE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B8E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11F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21F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48104DC9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B6E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0B10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137 km 42+917 m. Sulęcin ul. E. Plater skrzyżowanie z ul. Skłodowskiej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548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DB89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D11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681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27B40106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EA4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03A7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151 km 134+541 m. Kłodawa - przy Urzędzie Gminy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17A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306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4F1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E7F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1FD670BA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FF6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AD92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151 km 135+446 m. Kłodawa -  ścieżka rowerowa przy szkole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A3F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F49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B40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429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6DE7D01B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493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AA6D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151 km 136+425 m. Kłodawa - przy Rejonie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F85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A6E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A7F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8EB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168B61BA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7C8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A728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156 km 50+719 m. Zwierzyn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681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544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456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BA6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1F47828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D66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8309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156 km 56+804  m. Stare Kurowo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EB1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2D0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C8B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7312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48A9007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871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B726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158 km 2+935  m. Wawrów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FF1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66A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CE8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803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ACA2FA0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326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C620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158 km 6+291,5  m. Janczewo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AD9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40C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8C2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6BB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42BCE72F" w14:textId="77777777" w:rsidTr="00BF299E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148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14D9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158 km 10+410 m. Gralewo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9D3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9B9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0FE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EA2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1AF64A3B" w14:textId="77777777" w:rsidTr="00BF299E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CA3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9F83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158 km 22+468 m. Lipki Wielkie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1DE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4BC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42B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56BD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1C4EAD5B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855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0E28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181 km 5+248 m. Niegosław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ED2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864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3A3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183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295E4F15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387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7D0D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132 km 34+355 m. Jenin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3D6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796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597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ACB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53808866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9C5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7D6A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sygnalizacji - droga woj. nr 137 km 11+550 m. Sułów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3F5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0C2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1CD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34B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B481D41" w14:textId="77777777" w:rsidTr="00BF299E">
        <w:trPr>
          <w:trHeight w:val="51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94F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7389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77+780 m. Międzyrzecz skrzyżowanie ul. Poznańskiej z ul. S. Szwedkowicza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190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D53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921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BC8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00A106A2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0AA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5972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137 km 78+665 m. Międzyrzecz ul. Poznańska - Obrzyce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4DC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52D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A90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22A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2419AC63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124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D636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130 m. Baczyna km 23+250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AA6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55D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FA2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F32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4382F294" w14:textId="77777777" w:rsidTr="00BF299E">
        <w:trPr>
          <w:trHeight w:val="51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F71DD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E41A790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 sygnalizacji - droga woj. nr 130km 25+340  m. Baczyna skrzyżowanie ul. Gorzowskiej z ul. Myśliborską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C617F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91C0E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3A2793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122E3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2E1968A2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FD5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E4AD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136 m. Lubniewice km 7+840 str. P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9F6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3B7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002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7DD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66DD58E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E10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6D2B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136 m. Glisno km 13+527 P.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BBF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1A6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AEB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742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0D402367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9D2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931B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136 m. Glisno km 13+870 L.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187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A7F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654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5DB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596C5811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EBC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F8F5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137 km 7+040 str. P m. Nowe Biskupice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8E9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F256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E7B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194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F5EF6F1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6DC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E35F8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137 km 11+824 m. Sułów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2F0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FC4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577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D12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781BC33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637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16B0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156 w km 46+220 str. L m. Strzelce Krajeńskie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2FD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ECA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6AB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94F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F516654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C7E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6E17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156 w km 51+288 m. Zwierzyn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304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48C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944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B61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1C5A4FC1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7EA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BA37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158 km 42+400 str. P m. Trzebicz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98E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0C3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717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CEE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53D88B00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539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9ADA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158 km 44+450 str. L m. Trzebicz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D4103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E33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6CC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495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7F0DDCE6" w14:textId="77777777" w:rsidTr="00BF299E">
        <w:trPr>
          <w:trHeight w:val="2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54C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C8C3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Konserwacja wyświetlacza radarowego - droga woj. nr 158 km 21+395 str. P m. Lipki Wielkie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B29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04D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E94C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0FB1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15FCDD79" w14:textId="77777777" w:rsidTr="00E34937">
        <w:trPr>
          <w:trHeight w:val="58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1E0563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265792B5" w14:textId="77777777" w:rsidR="00E34937" w:rsidRPr="00E34937" w:rsidRDefault="00E34937" w:rsidP="00E3493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WARTOŚĆ NETTO CZĘŚCI A (suma poz. 1-40) zł 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8A3FBB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D977FF3" w14:textId="77777777" w:rsidR="00D316EE" w:rsidRDefault="00D316EE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4F8588E8" w14:textId="78FF55CF" w:rsidR="00E34937" w:rsidRPr="008F0517" w:rsidRDefault="00E34937" w:rsidP="00BF299E">
      <w:pPr>
        <w:jc w:val="center"/>
        <w:rPr>
          <w:rFonts w:ascii="Arial Narrow" w:hAnsi="Arial Narrow" w:cs="Arial"/>
          <w:i/>
          <w:iCs/>
          <w:color w:val="333333"/>
        </w:rPr>
      </w:pPr>
      <w:r w:rsidRPr="008F0517">
        <w:rPr>
          <w:rFonts w:ascii="Arial Narrow" w:hAnsi="Arial Narrow"/>
          <w:i/>
          <w:iCs/>
        </w:rPr>
        <w:t xml:space="preserve">Dokument należy podpisać </w:t>
      </w:r>
      <w:r w:rsidRPr="008F0517">
        <w:rPr>
          <w:rFonts w:ascii="Arial Narrow" w:hAnsi="Arial Narrow" w:cs="Arial"/>
          <w:i/>
          <w:iCs/>
          <w:color w:val="333333"/>
        </w:rPr>
        <w:t>kwalifikowanym podpisem elektronicznym lub podpisem zaufanym lub elektronicznym podpisem osobistym.</w:t>
      </w:r>
    </w:p>
    <w:p w14:paraId="781469D0" w14:textId="77777777" w:rsidR="00D316EE" w:rsidRDefault="00D316EE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35438DA5" w14:textId="77777777" w:rsidR="00D316EE" w:rsidRDefault="00D316EE" w:rsidP="00BF299E">
      <w:pPr>
        <w:spacing w:line="240" w:lineRule="atLeast"/>
        <w:rPr>
          <w:rFonts w:ascii="Arial Narrow" w:hAnsi="Arial Narrow"/>
        </w:rPr>
      </w:pPr>
    </w:p>
    <w:p w14:paraId="16C72B6A" w14:textId="77777777" w:rsidR="00E34937" w:rsidRDefault="00E34937" w:rsidP="00E34937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lastRenderedPageBreak/>
        <w:t>Załącznik nr 4b</w:t>
      </w:r>
    </w:p>
    <w:p w14:paraId="71D94F0E" w14:textId="77777777" w:rsidR="00E34937" w:rsidRPr="006E1028" w:rsidRDefault="00E34937" w:rsidP="00E34937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38BACC37" w14:textId="77777777" w:rsidR="00E34937" w:rsidRPr="006E1028" w:rsidRDefault="00E34937" w:rsidP="00E34937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3846EAD4" w14:textId="5A62112F" w:rsidR="00E34937" w:rsidRPr="00BF299E" w:rsidRDefault="00E34937" w:rsidP="00BF299E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374465E4" w14:textId="5B31483D" w:rsidR="00E34937" w:rsidRPr="00BF299E" w:rsidRDefault="00E34937" w:rsidP="00BF299E">
      <w:pPr>
        <w:jc w:val="center"/>
        <w:rPr>
          <w:rFonts w:ascii="Arial Narrow" w:hAnsi="Arial Narrow"/>
          <w:b/>
        </w:rPr>
      </w:pPr>
      <w:r w:rsidRPr="0043497F">
        <w:rPr>
          <w:rFonts w:ascii="Arial Narrow" w:hAnsi="Arial Narrow"/>
          <w:b/>
        </w:rPr>
        <w:t xml:space="preserve">FORMULARZ  CENOWY </w:t>
      </w:r>
    </w:p>
    <w:p w14:paraId="5605AD20" w14:textId="77777777" w:rsidR="00E34937" w:rsidRPr="00E4038B" w:rsidRDefault="00E34937" w:rsidP="00E34937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32CF818A" w14:textId="77777777" w:rsidR="00E34937" w:rsidRPr="00E4038B" w:rsidRDefault="00E34937" w:rsidP="00E34937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5DA94799" w14:textId="77777777" w:rsidR="00E34937" w:rsidRDefault="00E34937" w:rsidP="00E34937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422CA8D3" w14:textId="77777777" w:rsidR="00E34937" w:rsidRPr="00BD643E" w:rsidRDefault="00E34937" w:rsidP="00E34937">
      <w:pPr>
        <w:tabs>
          <w:tab w:val="left" w:pos="2160"/>
        </w:tabs>
        <w:ind w:right="110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6C64AD41" w14:textId="77777777" w:rsidR="00D316EE" w:rsidRDefault="00D316EE" w:rsidP="00BF299E">
      <w:pPr>
        <w:spacing w:line="240" w:lineRule="atLeast"/>
        <w:rPr>
          <w:rFonts w:ascii="Arial Narrow" w:hAnsi="Arial Narrow"/>
        </w:rPr>
      </w:pPr>
    </w:p>
    <w:p w14:paraId="474062F2" w14:textId="77777777" w:rsidR="00E34937" w:rsidRPr="00BD643E" w:rsidRDefault="00E34937" w:rsidP="00BF299E">
      <w:pPr>
        <w:tabs>
          <w:tab w:val="left" w:pos="2160"/>
        </w:tabs>
        <w:ind w:right="110"/>
        <w:jc w:val="center"/>
        <w:rPr>
          <w:rFonts w:ascii="Arial" w:hAnsi="Arial" w:cs="Arial"/>
          <w:b/>
        </w:rPr>
      </w:pPr>
      <w:r w:rsidRPr="00BD643E">
        <w:rPr>
          <w:rFonts w:ascii="Arial" w:hAnsi="Arial" w:cs="Arial"/>
          <w:b/>
        </w:rPr>
        <w:t>Zadanie nr 3 - Rejon Dróg Wojewódzkich w Kłodawie</w:t>
      </w:r>
    </w:p>
    <w:p w14:paraId="2335FD6B" w14:textId="77777777" w:rsidR="00E34937" w:rsidRPr="00BF299E" w:rsidRDefault="00E34937" w:rsidP="00BF299E">
      <w:pPr>
        <w:spacing w:line="240" w:lineRule="atLeast"/>
        <w:rPr>
          <w:rFonts w:ascii="Arial" w:hAnsi="Arial" w:cs="Arial"/>
          <w:b/>
          <w:bCs/>
        </w:rPr>
      </w:pPr>
    </w:p>
    <w:p w14:paraId="505F0E6B" w14:textId="45D25F20" w:rsidR="00D316EE" w:rsidRPr="00BF299E" w:rsidRDefault="00E34937" w:rsidP="00BF299E">
      <w:pPr>
        <w:spacing w:line="240" w:lineRule="atLeast"/>
        <w:rPr>
          <w:rFonts w:ascii="Arial" w:hAnsi="Arial" w:cs="Arial"/>
          <w:b/>
          <w:bCs/>
        </w:rPr>
      </w:pPr>
      <w:r w:rsidRPr="00BF299E">
        <w:rPr>
          <w:rFonts w:ascii="Arial" w:hAnsi="Arial" w:cs="Arial"/>
          <w:b/>
          <w:bCs/>
        </w:rPr>
        <w:t>B - Naprawa sygnalizacji świetlnych, znaków aktywnych</w:t>
      </w:r>
    </w:p>
    <w:p w14:paraId="69B905BF" w14:textId="77777777" w:rsidR="00D316EE" w:rsidRDefault="00D316EE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7A1E5948" w14:textId="77777777" w:rsidR="00D316EE" w:rsidRDefault="00D316EE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tbl>
      <w:tblPr>
        <w:tblW w:w="10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240"/>
        <w:gridCol w:w="1553"/>
        <w:gridCol w:w="880"/>
        <w:gridCol w:w="1280"/>
        <w:gridCol w:w="2020"/>
      </w:tblGrid>
      <w:tr w:rsidR="00E34937" w:rsidRPr="00E34937" w14:paraId="3CBC3EFF" w14:textId="77777777" w:rsidTr="00BF299E">
        <w:trPr>
          <w:trHeight w:val="405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A46F98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E0DAC2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Wyszczególnienie elementów rozliczeniowych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352F54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Jedn.obm.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3655DE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CFCC6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E10CF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netto zł </w:t>
            </w:r>
          </w:p>
        </w:tc>
      </w:tr>
      <w:tr w:rsidR="00E34937" w:rsidRPr="00E34937" w14:paraId="79ECB707" w14:textId="77777777" w:rsidTr="00BF299E">
        <w:trPr>
          <w:trHeight w:val="750"/>
          <w:jc w:val="center"/>
        </w:trPr>
        <w:tc>
          <w:tcPr>
            <w:tcW w:w="1036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1CC9847F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I. ZAKRES PODSTAWOWY ZAMÓWIENIA </w:t>
            </w:r>
          </w:p>
        </w:tc>
      </w:tr>
      <w:tr w:rsidR="00E34937" w:rsidRPr="00E34937" w14:paraId="2AF4A2E1" w14:textId="77777777" w:rsidTr="00BF299E">
        <w:trPr>
          <w:trHeight w:val="799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67EE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4B66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Robocizna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359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roboczogodzina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18C4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0054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AD7FC3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6E164734" w14:textId="77777777" w:rsidTr="00BF299E">
        <w:trPr>
          <w:trHeight w:val="799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948BD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083A9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Części i materiały eksploatacyjne </w:t>
            </w: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(wartość, którą zamawiajacy przeznacza na materiały - zł netto 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BF0E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95 391,86</w:t>
            </w:r>
          </w:p>
        </w:tc>
      </w:tr>
      <w:tr w:rsidR="00E34937" w:rsidRPr="00E34937" w14:paraId="354C6716" w14:textId="77777777" w:rsidTr="00BF299E">
        <w:trPr>
          <w:trHeight w:val="799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67B67BF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5EBDB5AC" w14:textId="77777777" w:rsidR="00E34937" w:rsidRPr="00E34937" w:rsidRDefault="00E34937" w:rsidP="00BF299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RAZEM WARTOŚĆ NETTO CZĘŚĆ B ZAKRES PODSTAWOWY ZAMÓWIENIA </w:t>
            </w:r>
            <w:r w:rsidRPr="00E3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(suma poz. 1-2) zł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2EEF819E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6DC7019C" w14:textId="77777777" w:rsidTr="00BF299E">
        <w:trPr>
          <w:trHeight w:val="630"/>
          <w:jc w:val="center"/>
        </w:trPr>
        <w:tc>
          <w:tcPr>
            <w:tcW w:w="10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F1B84EB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II. ZAKRES OPCJONALNY ZAMÓWIENIA </w:t>
            </w:r>
          </w:p>
        </w:tc>
      </w:tr>
      <w:tr w:rsidR="00E34937" w:rsidRPr="00E34937" w14:paraId="04BB5E58" w14:textId="77777777" w:rsidTr="00BF299E">
        <w:trPr>
          <w:trHeight w:val="799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5C080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A7AC" w14:textId="77777777" w:rsidR="00E34937" w:rsidRPr="00E34937" w:rsidRDefault="00E34937" w:rsidP="00E3493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Robocizna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3BA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roboczogodzina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CBBDA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F84E4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A11D8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937" w:rsidRPr="00E34937" w14:paraId="34068FF4" w14:textId="77777777" w:rsidTr="00BF299E">
        <w:trPr>
          <w:trHeight w:val="799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F0567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1EF311" w14:textId="77777777" w:rsidR="00E34937" w:rsidRPr="00E34937" w:rsidRDefault="00E34937" w:rsidP="00BF299E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Części i materiały eksploatacyjne </w:t>
            </w: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(wartość, którą zamawiajacy przeznacza na materiały - zł netto 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FCB49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95 391,86</w:t>
            </w:r>
          </w:p>
        </w:tc>
      </w:tr>
      <w:tr w:rsidR="00E34937" w:rsidRPr="00E34937" w14:paraId="7BBB5F25" w14:textId="77777777" w:rsidTr="00BF299E">
        <w:trPr>
          <w:trHeight w:val="799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7ACD54B6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3237B87D" w14:textId="77777777" w:rsidR="00E34937" w:rsidRPr="00E34937" w:rsidRDefault="00E34937" w:rsidP="00BF299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RAZEM WARTOŚĆ NETTO CZĘŚĆ B ZAKRES OPCJONALNY ZAMÓWIENIA </w:t>
            </w:r>
            <w:r w:rsidRPr="00E34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(suma poz. 4-5) zł </w:t>
            </w:r>
          </w:p>
        </w:tc>
        <w:tc>
          <w:tcPr>
            <w:tcW w:w="20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1EAD5C51" w14:textId="77777777" w:rsidR="00E34937" w:rsidRPr="00E34937" w:rsidRDefault="00E34937" w:rsidP="00E3493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9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CF8CA83" w14:textId="77777777" w:rsidR="00D316EE" w:rsidRDefault="00D316EE" w:rsidP="00BF299E">
      <w:pPr>
        <w:spacing w:line="240" w:lineRule="atLeast"/>
        <w:rPr>
          <w:rFonts w:ascii="Arial Narrow" w:hAnsi="Arial Narrow"/>
        </w:rPr>
      </w:pPr>
    </w:p>
    <w:p w14:paraId="4C5038D8" w14:textId="77777777" w:rsidR="00E34937" w:rsidRPr="00417487" w:rsidRDefault="00E34937" w:rsidP="00E34937">
      <w:pPr>
        <w:jc w:val="both"/>
        <w:rPr>
          <w:rFonts w:ascii="Arial Narrow" w:hAnsi="Arial Narrow"/>
          <w:i/>
          <w:iCs/>
          <w:color w:val="FF0000"/>
        </w:rPr>
      </w:pPr>
      <w:r w:rsidRPr="00417487">
        <w:rPr>
          <w:rFonts w:ascii="Arial Narrow" w:hAnsi="Arial Narrow"/>
          <w:i/>
          <w:iCs/>
          <w:color w:val="FF0000"/>
        </w:rPr>
        <w:t>UWAGA!</w:t>
      </w:r>
    </w:p>
    <w:p w14:paraId="3CA19D7F" w14:textId="77777777" w:rsidR="00E34937" w:rsidRPr="00CA029A" w:rsidRDefault="00E34937" w:rsidP="00E34937">
      <w:pPr>
        <w:jc w:val="both"/>
        <w:rPr>
          <w:rFonts w:ascii="Arial Narrow" w:hAnsi="Arial Narrow"/>
          <w:i/>
          <w:iCs/>
          <w:color w:val="FF0000"/>
        </w:rPr>
      </w:pPr>
      <w:r w:rsidRPr="00417487">
        <w:rPr>
          <w:rFonts w:ascii="Arial Narrow" w:hAnsi="Arial Narrow"/>
          <w:i/>
          <w:iCs/>
          <w:color w:val="FF0000"/>
        </w:rPr>
        <w:t>Wymagane jest, aby określane ceny jednostkowe dla poszczególnych tożsamych elementów przedmiotu zamówienia były jednolite/jednakowe w kontekście zakresu podstawowego zamówienia i zakresu opcjonalnego zamówienia. Określenia zróżnicowanych cen jednostkowych tych samych elementów przedmiotu zamówienia w kontekście zakresu podstawowego zamówienia i zakresu opcjonalnego zamówienia będzie równoznaczne ze złożeniem oferty o treści nieodpowiadającej treści SWZ i będzie skutkowało jej odrzuceniem.</w:t>
      </w:r>
    </w:p>
    <w:p w14:paraId="1F23E19D" w14:textId="77777777" w:rsidR="00E34937" w:rsidRDefault="00E34937" w:rsidP="00E34937">
      <w:pPr>
        <w:pStyle w:val="NormalnyWeb"/>
        <w:spacing w:line="276" w:lineRule="auto"/>
        <w:jc w:val="center"/>
        <w:rPr>
          <w:rFonts w:ascii="Arial" w:hAnsi="Arial" w:cs="Arial"/>
          <w:color w:val="66666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7402411A" w14:textId="77777777" w:rsidR="00E34937" w:rsidRDefault="00E34937" w:rsidP="00E34937">
      <w:pPr>
        <w:jc w:val="both"/>
        <w:rPr>
          <w:rFonts w:ascii="Arial Narrow" w:hAnsi="Arial Narrow"/>
          <w:i/>
          <w:iCs/>
          <w:highlight w:val="green"/>
        </w:rPr>
      </w:pPr>
    </w:p>
    <w:p w14:paraId="158875D6" w14:textId="77777777" w:rsidR="00E34937" w:rsidRDefault="00E34937" w:rsidP="00E34937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>
        <w:rPr>
          <w:rFonts w:ascii="Arial Narrow" w:hAnsi="Arial Narrow" w:cs="Arial"/>
          <w:bCs/>
          <w:sz w:val="18"/>
          <w:szCs w:val="18"/>
          <w:shd w:val="clear" w:color="auto" w:fill="FFFFFF"/>
        </w:rPr>
        <w:t>Załącznik nr 4c</w:t>
      </w:r>
    </w:p>
    <w:p w14:paraId="2F1D6218" w14:textId="77777777" w:rsidR="00E34937" w:rsidRPr="006E1028" w:rsidRDefault="00E34937" w:rsidP="00E34937">
      <w:pPr>
        <w:jc w:val="right"/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do formularza oferty</w:t>
      </w:r>
    </w:p>
    <w:p w14:paraId="1548F3E9" w14:textId="77777777" w:rsidR="00E34937" w:rsidRPr="006E1028" w:rsidRDefault="00E34937" w:rsidP="00E34937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2AC1E62C" w14:textId="77777777" w:rsidR="00E34937" w:rsidRPr="00222CD7" w:rsidRDefault="00E34937" w:rsidP="00E34937">
      <w:pPr>
        <w:rPr>
          <w:rFonts w:ascii="Arial Narrow" w:hAnsi="Arial Narrow" w:cs="Arial"/>
          <w:bCs/>
          <w:sz w:val="18"/>
          <w:szCs w:val="18"/>
          <w:shd w:val="clear" w:color="auto" w:fill="FFFFFF"/>
        </w:rPr>
      </w:pPr>
      <w:r w:rsidRPr="006E1028">
        <w:rPr>
          <w:rFonts w:ascii="Arial Narrow" w:hAnsi="Arial Narrow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6BA7E61F" w14:textId="77777777" w:rsidR="00E34937" w:rsidRDefault="00E34937" w:rsidP="00E34937">
      <w:pPr>
        <w:contextualSpacing/>
        <w:jc w:val="both"/>
        <w:rPr>
          <w:rFonts w:ascii="Arial Narrow" w:hAnsi="Arial Narrow"/>
          <w:b/>
          <w:u w:val="single"/>
        </w:rPr>
      </w:pPr>
    </w:p>
    <w:p w14:paraId="23341FAF" w14:textId="77777777" w:rsidR="00E34937" w:rsidRPr="00222CD7" w:rsidRDefault="00E34937" w:rsidP="00E34937">
      <w:pPr>
        <w:jc w:val="center"/>
        <w:rPr>
          <w:rFonts w:ascii="Arial Narrow" w:hAnsi="Arial Narrow"/>
          <w:b/>
        </w:rPr>
      </w:pPr>
      <w:r w:rsidRPr="0043497F">
        <w:rPr>
          <w:rFonts w:ascii="Arial Narrow" w:hAnsi="Arial Narrow"/>
          <w:b/>
        </w:rPr>
        <w:t xml:space="preserve">FORMULARZ  CENOWY </w:t>
      </w:r>
    </w:p>
    <w:p w14:paraId="21B0501F" w14:textId="77777777" w:rsidR="00E34937" w:rsidRPr="00E4038B" w:rsidRDefault="00E34937" w:rsidP="00E34937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</w:rPr>
        <w:t>Postępowanie o udzielenie zamówienia publicznego pn.:</w:t>
      </w:r>
      <w:r w:rsidRPr="00E4038B">
        <w:rPr>
          <w:rFonts w:ascii="Arial" w:hAnsi="Arial" w:cs="Arial"/>
          <w:b/>
        </w:rPr>
        <w:t xml:space="preserve"> Konserwacja oraz naprawa sygnalizacji świetlnych przy drogach wojewódzkich administrowanych przez Zarząd Dróg Wojewódzkich w Zielonej Górze:</w:t>
      </w:r>
    </w:p>
    <w:p w14:paraId="03FE7D0C" w14:textId="77777777" w:rsidR="00E34937" w:rsidRPr="00E4038B" w:rsidRDefault="00E34937" w:rsidP="00E34937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 xml:space="preserve">Zadanie nr 1 - Rejon Dróg Wojewódzkich w Zielonej Górze                 </w:t>
      </w:r>
    </w:p>
    <w:p w14:paraId="550FE949" w14:textId="77777777" w:rsidR="00E34937" w:rsidRDefault="00E34937" w:rsidP="00E34937">
      <w:pPr>
        <w:spacing w:line="240" w:lineRule="auto"/>
        <w:jc w:val="both"/>
        <w:rPr>
          <w:rFonts w:ascii="Arial" w:hAnsi="Arial" w:cs="Arial"/>
          <w:b/>
        </w:rPr>
      </w:pPr>
      <w:r w:rsidRPr="00E4038B">
        <w:rPr>
          <w:rFonts w:ascii="Arial" w:hAnsi="Arial" w:cs="Arial"/>
          <w:b/>
        </w:rPr>
        <w:t>Zadanie nr 2 - Rejon Dróg Wojewódzkich w Kożuchowie</w:t>
      </w:r>
    </w:p>
    <w:p w14:paraId="5E756AA3" w14:textId="77777777" w:rsidR="00E34937" w:rsidRPr="00BD643E" w:rsidRDefault="00E34937" w:rsidP="00E34937">
      <w:pPr>
        <w:tabs>
          <w:tab w:val="left" w:pos="2160"/>
        </w:tabs>
        <w:ind w:right="110"/>
        <w:rPr>
          <w:rFonts w:ascii="Arial" w:hAnsi="Arial" w:cs="Arial"/>
          <w:b/>
        </w:rPr>
      </w:pPr>
      <w:bookmarkStart w:id="11" w:name="_Hlk214615504"/>
      <w:r w:rsidRPr="00BD643E">
        <w:rPr>
          <w:rFonts w:ascii="Arial" w:hAnsi="Arial" w:cs="Arial"/>
          <w:b/>
        </w:rPr>
        <w:t>Zadanie nr 3 - Rejon Dróg Wojewódzkich w Kłodawie</w:t>
      </w:r>
    </w:p>
    <w:bookmarkEnd w:id="11"/>
    <w:p w14:paraId="5988D63D" w14:textId="77777777" w:rsidR="00E34937" w:rsidRDefault="00E34937" w:rsidP="00E34937">
      <w:pPr>
        <w:spacing w:line="240" w:lineRule="auto"/>
        <w:jc w:val="both"/>
        <w:rPr>
          <w:rFonts w:ascii="Arial" w:hAnsi="Arial" w:cs="Arial"/>
          <w:b/>
        </w:rPr>
      </w:pPr>
    </w:p>
    <w:p w14:paraId="718FD8FE" w14:textId="77777777" w:rsidR="00E34937" w:rsidRPr="00CA029A" w:rsidRDefault="00E34937" w:rsidP="00E34937">
      <w:pPr>
        <w:spacing w:line="240" w:lineRule="atLeast"/>
        <w:rPr>
          <w:rFonts w:ascii="Arial" w:hAnsi="Arial" w:cs="Arial"/>
          <w:b/>
        </w:rPr>
      </w:pPr>
    </w:p>
    <w:p w14:paraId="43947286" w14:textId="77777777" w:rsidR="00E34937" w:rsidRPr="00E34937" w:rsidRDefault="00E34937" w:rsidP="00E34937">
      <w:pPr>
        <w:ind w:right="-1"/>
        <w:jc w:val="center"/>
        <w:rPr>
          <w:rFonts w:ascii="Arial" w:hAnsi="Arial" w:cs="Arial"/>
          <w:b/>
          <w:u w:val="single"/>
        </w:rPr>
      </w:pPr>
      <w:r w:rsidRPr="00E34937">
        <w:rPr>
          <w:rFonts w:ascii="Arial" w:hAnsi="Arial" w:cs="Arial"/>
          <w:b/>
          <w:u w:val="single"/>
        </w:rPr>
        <w:t>Zadanie nr 3 - Rejon Dróg Wojewódzkich w Kłodawie</w:t>
      </w:r>
    </w:p>
    <w:p w14:paraId="15ED3CA3" w14:textId="77777777" w:rsidR="00E34937" w:rsidRPr="00CA029A" w:rsidRDefault="00E34937" w:rsidP="00E34937">
      <w:pPr>
        <w:ind w:right="-1"/>
        <w:jc w:val="center"/>
        <w:rPr>
          <w:rFonts w:ascii="Arial" w:hAnsi="Arial" w:cs="Arial"/>
          <w:b/>
          <w:u w:val="single"/>
        </w:rPr>
      </w:pPr>
    </w:p>
    <w:p w14:paraId="493C05F1" w14:textId="77777777" w:rsidR="00E34937" w:rsidRPr="00CA029A" w:rsidRDefault="00E34937" w:rsidP="00E34937">
      <w:pPr>
        <w:ind w:right="-1"/>
        <w:jc w:val="center"/>
        <w:rPr>
          <w:rFonts w:ascii="Arial" w:hAnsi="Arial" w:cs="Arial"/>
          <w:b/>
          <w:u w:val="single"/>
        </w:rPr>
      </w:pPr>
      <w:r w:rsidRPr="00CA029A">
        <w:rPr>
          <w:rFonts w:ascii="Arial" w:hAnsi="Arial" w:cs="Arial"/>
          <w:b/>
          <w:u w:val="single"/>
        </w:rPr>
        <w:t>Zestawienie zbiorcze A + B</w:t>
      </w:r>
    </w:p>
    <w:p w14:paraId="5F7DD76F" w14:textId="77777777" w:rsidR="00D316EE" w:rsidRDefault="00D316EE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6A71B9BF" w14:textId="77777777" w:rsidR="00E34937" w:rsidRDefault="00E34937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355"/>
        <w:gridCol w:w="3225"/>
        <w:gridCol w:w="1260"/>
        <w:gridCol w:w="334"/>
      </w:tblGrid>
      <w:tr w:rsidR="004C02DF" w:rsidRPr="004C02DF" w14:paraId="203F28EB" w14:textId="77777777" w:rsidTr="004C02DF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45AC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L.p. 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A38FD6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Wyszczególnienie częśći zamówienia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D1A8A2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Wartość netto w zł </w:t>
            </w:r>
          </w:p>
        </w:tc>
      </w:tr>
      <w:tr w:rsidR="004C02DF" w:rsidRPr="004C02DF" w14:paraId="77C6444E" w14:textId="77777777" w:rsidTr="004C02D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7F96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586A84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CZĘŚĆ "A" - Konserwacja sygnalizacji świetlnych i radarowych wyświetlaczy prędkości  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FB3FAB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4C02DF" w:rsidRPr="004C02DF" w14:paraId="4BFECF06" w14:textId="77777777" w:rsidTr="004C02D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6597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411212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CZĘŚĆ "B" - Naprawa sygnalizacji świetlnych, znaków aktywnych</w:t>
            </w: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 i radarowych wskaźników prędkości      </w:t>
            </w: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I. ZAKRES PODSTAWOWY                                                                                                         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5F0992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4C02DF" w:rsidRPr="004C02DF" w14:paraId="677237CD" w14:textId="77777777" w:rsidTr="004C02D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00BC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7DE0D3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CZĘŚĆ "B" - Naprawa sygnalizacji świetlnych, znaków aktywnych</w:t>
            </w: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 i radarowych wskaźników prędkości      </w:t>
            </w: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II. ZAKRES OPCJONALNY      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26BECB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4C02DF" w:rsidRPr="004C02DF" w14:paraId="02EE211F" w14:textId="77777777" w:rsidTr="004C02D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3D3AD4F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0AAC7084" w14:textId="77777777" w:rsidR="004C02DF" w:rsidRPr="004C02DF" w:rsidRDefault="004C02DF" w:rsidP="004C02D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RAZEM FORMULARZE CENOWE A+B - WARTOŚĆ NETTO </w:t>
            </w:r>
            <w:r w:rsidRPr="004C02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(suma poz. 1-3) zł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vAlign w:val="center"/>
            <w:hideMark/>
          </w:tcPr>
          <w:p w14:paraId="14653001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C0DA"/>
            <w:vAlign w:val="center"/>
            <w:hideMark/>
          </w:tcPr>
          <w:p w14:paraId="08EF44BF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E2D1792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4C02DF" w:rsidRPr="004C02DF" w14:paraId="79D20005" w14:textId="77777777" w:rsidTr="004C02D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4795704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3E0BE323" w14:textId="77777777" w:rsidR="004C02DF" w:rsidRPr="004C02DF" w:rsidRDefault="004C02DF" w:rsidP="004C02D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PODATEK VAT 23% (od poz. 4) zł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69158667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4C02DF" w:rsidRPr="004C02DF" w14:paraId="3E4391A5" w14:textId="77777777" w:rsidTr="004C02DF">
        <w:trPr>
          <w:trHeight w:val="79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0857C185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02D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29A7CEFA" w14:textId="77777777" w:rsidR="004C02DF" w:rsidRPr="004C02DF" w:rsidRDefault="004C02DF" w:rsidP="004C02D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02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RAZEM WARTOŚĆ BRUTTO (suma poz. 4 i 5) zł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25BC277C" w14:textId="77777777" w:rsidR="004C02DF" w:rsidRPr="004C02DF" w:rsidRDefault="004C02DF" w:rsidP="004C02D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02D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929BDB6" w14:textId="77777777" w:rsidR="00E34937" w:rsidRDefault="00E34937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2CD8B20B" w14:textId="77777777" w:rsidR="00E34937" w:rsidRDefault="00E34937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6376AC69" w14:textId="77777777" w:rsidR="004C02DF" w:rsidRDefault="004C02DF" w:rsidP="004C02DF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Wartość brutto złotych z wiersza nr 6 formularza cenowego należy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przenieść do sekcji VIII formularza ofertowego.</w:t>
      </w:r>
    </w:p>
    <w:p w14:paraId="5AC1167A" w14:textId="77777777" w:rsidR="004C02DF" w:rsidRDefault="004C02DF" w:rsidP="004C02DF">
      <w:pPr>
        <w:ind w:right="-1"/>
        <w:rPr>
          <w:rFonts w:ascii="Arial Narrow" w:hAnsi="Arial Narrow"/>
          <w:b/>
          <w:u w:val="single"/>
        </w:rPr>
      </w:pPr>
    </w:p>
    <w:p w14:paraId="286105B8" w14:textId="3C883A76" w:rsidR="00E34937" w:rsidRDefault="004C02DF" w:rsidP="004C02DF">
      <w:pPr>
        <w:spacing w:line="240" w:lineRule="atLeast"/>
        <w:ind w:firstLine="1134"/>
        <w:jc w:val="center"/>
        <w:rPr>
          <w:rFonts w:ascii="Arial Narrow" w:hAnsi="Arial Narrow"/>
        </w:rPr>
      </w:pPr>
      <w:r>
        <w:rPr>
          <w:rFonts w:ascii="Arial" w:hAnsi="Arial" w:cs="Arial"/>
        </w:rPr>
        <w:t xml:space="preserve">Dokument należy podpisać </w:t>
      </w:r>
      <w:r>
        <w:rPr>
          <w:rFonts w:ascii="Arial" w:hAnsi="Arial" w:cs="Arial"/>
          <w:b/>
          <w:bCs/>
          <w:color w:val="333333"/>
        </w:rPr>
        <w:t>kwalifikowanym podpisem elektronicznym lub podpisem zaufanym lub elektronicznym podpisem osobistym.</w:t>
      </w:r>
    </w:p>
    <w:p w14:paraId="3A703E78" w14:textId="77777777" w:rsidR="00E34937" w:rsidRDefault="00E34937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p w14:paraId="79B571C3" w14:textId="77777777" w:rsidR="00E34937" w:rsidRDefault="00E34937" w:rsidP="00D316EE">
      <w:pPr>
        <w:spacing w:line="240" w:lineRule="atLeast"/>
        <w:ind w:firstLine="1134"/>
        <w:jc w:val="center"/>
        <w:rPr>
          <w:rFonts w:ascii="Arial Narrow" w:hAnsi="Arial Narrow"/>
        </w:rPr>
      </w:pPr>
    </w:p>
    <w:sectPr w:rsidR="00E34937" w:rsidSect="00F63D56"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C22B6" w14:textId="77777777" w:rsidR="000A2F31" w:rsidRDefault="000A2F31">
      <w:pPr>
        <w:spacing w:line="240" w:lineRule="auto"/>
      </w:pPr>
      <w:r>
        <w:separator/>
      </w:r>
    </w:p>
  </w:endnote>
  <w:endnote w:type="continuationSeparator" w:id="0">
    <w:p w14:paraId="78C5A93D" w14:textId="77777777" w:rsidR="000A2F31" w:rsidRDefault="000A2F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C9DED" w14:textId="77777777" w:rsidR="000A2F31" w:rsidRDefault="000A2F31">
      <w:pPr>
        <w:spacing w:line="240" w:lineRule="auto"/>
      </w:pPr>
      <w:r>
        <w:separator/>
      </w:r>
    </w:p>
  </w:footnote>
  <w:footnote w:type="continuationSeparator" w:id="0">
    <w:p w14:paraId="774D9150" w14:textId="77777777" w:rsidR="000A2F31" w:rsidRDefault="000A2F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E306ED"/>
    <w:multiLevelType w:val="multilevel"/>
    <w:tmpl w:val="B5E306ED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BF205925"/>
    <w:multiLevelType w:val="multilevel"/>
    <w:tmpl w:val="BF205925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37B292E"/>
    <w:multiLevelType w:val="singleLevel"/>
    <w:tmpl w:val="2C24DD9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44A3409"/>
    <w:multiLevelType w:val="multilevel"/>
    <w:tmpl w:val="CF092B8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54C5C78"/>
    <w:multiLevelType w:val="hybridMultilevel"/>
    <w:tmpl w:val="4BFEA614"/>
    <w:lvl w:ilvl="0" w:tplc="92F0A53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86AF3"/>
    <w:multiLevelType w:val="hybridMultilevel"/>
    <w:tmpl w:val="DC6CAEA8"/>
    <w:lvl w:ilvl="0" w:tplc="27322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1663E"/>
    <w:multiLevelType w:val="hybridMultilevel"/>
    <w:tmpl w:val="C474336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3B47C9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093E3C6A"/>
    <w:multiLevelType w:val="hybridMultilevel"/>
    <w:tmpl w:val="75F4A128"/>
    <w:lvl w:ilvl="0" w:tplc="643817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60FF8"/>
    <w:multiLevelType w:val="hybridMultilevel"/>
    <w:tmpl w:val="AE462A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435DED"/>
    <w:multiLevelType w:val="hybridMultilevel"/>
    <w:tmpl w:val="6B0052A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7963EE"/>
    <w:multiLevelType w:val="hybridMultilevel"/>
    <w:tmpl w:val="8E1C673E"/>
    <w:lvl w:ilvl="0" w:tplc="D2F47FE0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3F7104A"/>
    <w:multiLevelType w:val="hybridMultilevel"/>
    <w:tmpl w:val="5A0021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52E3B45"/>
    <w:multiLevelType w:val="multilevel"/>
    <w:tmpl w:val="CF092B8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7" w15:restartNumberingAfterBreak="0">
    <w:nsid w:val="15DB2010"/>
    <w:multiLevelType w:val="hybridMultilevel"/>
    <w:tmpl w:val="1BBECB10"/>
    <w:lvl w:ilvl="0" w:tplc="24DA35C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925FA0"/>
    <w:multiLevelType w:val="hybridMultilevel"/>
    <w:tmpl w:val="D382D77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9" w15:restartNumberingAfterBreak="0">
    <w:nsid w:val="185230D7"/>
    <w:multiLevelType w:val="hybridMultilevel"/>
    <w:tmpl w:val="B4EEB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965738"/>
    <w:multiLevelType w:val="hybridMultilevel"/>
    <w:tmpl w:val="2CECBD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EB130D"/>
    <w:multiLevelType w:val="hybridMultilevel"/>
    <w:tmpl w:val="235CDB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A53BE"/>
    <w:multiLevelType w:val="hybridMultilevel"/>
    <w:tmpl w:val="6AE093A2"/>
    <w:lvl w:ilvl="0" w:tplc="2EDE6C96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F42AF0"/>
    <w:multiLevelType w:val="singleLevel"/>
    <w:tmpl w:val="04C8C270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cs="Arial" w:hint="default"/>
      </w:rPr>
    </w:lvl>
  </w:abstractNum>
  <w:abstractNum w:abstractNumId="24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64623E"/>
    <w:multiLevelType w:val="hybridMultilevel"/>
    <w:tmpl w:val="6B0052AA"/>
    <w:lvl w:ilvl="0" w:tplc="8A648B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D35BED"/>
    <w:multiLevelType w:val="hybridMultilevel"/>
    <w:tmpl w:val="ABFC86C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3F82A56"/>
    <w:multiLevelType w:val="hybridMultilevel"/>
    <w:tmpl w:val="D8142A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72D32ED"/>
    <w:multiLevelType w:val="hybridMultilevel"/>
    <w:tmpl w:val="C4743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BD28E5"/>
    <w:multiLevelType w:val="hybridMultilevel"/>
    <w:tmpl w:val="307ECFCE"/>
    <w:lvl w:ilvl="0" w:tplc="3EFE15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BBA4CB5"/>
    <w:multiLevelType w:val="hybridMultilevel"/>
    <w:tmpl w:val="3C503D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ED6E9F"/>
    <w:multiLevelType w:val="hybridMultilevel"/>
    <w:tmpl w:val="235CDB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06A0"/>
    <w:multiLevelType w:val="singleLevel"/>
    <w:tmpl w:val="9A24BDBC"/>
    <w:lvl w:ilvl="0">
      <w:start w:val="3"/>
      <w:numFmt w:val="decimal"/>
      <w:lvlText w:val="%1."/>
      <w:legacy w:legacy="1" w:legacySpace="0" w:legacyIndent="360"/>
      <w:lvlJc w:val="left"/>
      <w:rPr>
        <w:rFonts w:ascii="Arial Narrow" w:hAnsi="Arial Narrow" w:cs="Arial" w:hint="default"/>
      </w:rPr>
    </w:lvl>
  </w:abstractNum>
  <w:abstractNum w:abstractNumId="34" w15:restartNumberingAfterBreak="0">
    <w:nsid w:val="302A0427"/>
    <w:multiLevelType w:val="hybridMultilevel"/>
    <w:tmpl w:val="165AF8AC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="Arial Narrow" w:eastAsia="Times New Roman" w:hAnsi="Arial Narrow" w:cs="Tahoma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4C40FF3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37877643"/>
    <w:multiLevelType w:val="hybridMultilevel"/>
    <w:tmpl w:val="AEBA9D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E923C3"/>
    <w:multiLevelType w:val="hybridMultilevel"/>
    <w:tmpl w:val="3D265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733C7B"/>
    <w:multiLevelType w:val="hybridMultilevel"/>
    <w:tmpl w:val="E49A863E"/>
    <w:lvl w:ilvl="0" w:tplc="9AFC1D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97C0F76"/>
    <w:multiLevelType w:val="hybridMultilevel"/>
    <w:tmpl w:val="C6426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F40BB9"/>
    <w:multiLevelType w:val="hybridMultilevel"/>
    <w:tmpl w:val="2EA4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A65A78"/>
    <w:multiLevelType w:val="hybridMultilevel"/>
    <w:tmpl w:val="CBB8C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39563C5"/>
    <w:multiLevelType w:val="hybridMultilevel"/>
    <w:tmpl w:val="165AF8AC"/>
    <w:lvl w:ilvl="0" w:tplc="5F20C07E">
      <w:start w:val="1"/>
      <w:numFmt w:val="lowerLetter"/>
      <w:lvlText w:val="%1)"/>
      <w:lvlJc w:val="left"/>
      <w:pPr>
        <w:ind w:left="1429" w:hanging="360"/>
      </w:pPr>
      <w:rPr>
        <w:rFonts w:ascii="Arial Narrow" w:eastAsia="Times New Roman" w:hAnsi="Arial Narrow" w:cs="Tahom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458C3EDA"/>
    <w:multiLevelType w:val="hybridMultilevel"/>
    <w:tmpl w:val="E0CC8706"/>
    <w:lvl w:ilvl="0" w:tplc="9AFC1D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6CC5246"/>
    <w:multiLevelType w:val="hybridMultilevel"/>
    <w:tmpl w:val="F4E249D2"/>
    <w:lvl w:ilvl="0" w:tplc="FFFFFFFF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6" w15:restartNumberingAfterBreak="0">
    <w:nsid w:val="484A05D5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7" w15:restartNumberingAfterBreak="0">
    <w:nsid w:val="4A282B1E"/>
    <w:multiLevelType w:val="hybridMultilevel"/>
    <w:tmpl w:val="9788E866"/>
    <w:lvl w:ilvl="0" w:tplc="1EE0F9D2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9A05AF"/>
    <w:multiLevelType w:val="hybridMultilevel"/>
    <w:tmpl w:val="7E226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E969A8"/>
    <w:multiLevelType w:val="hybridMultilevel"/>
    <w:tmpl w:val="ED603804"/>
    <w:lvl w:ilvl="0" w:tplc="DF72AF6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8D45B7"/>
    <w:multiLevelType w:val="hybridMultilevel"/>
    <w:tmpl w:val="AEBA9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9903C2"/>
    <w:multiLevelType w:val="multilevel"/>
    <w:tmpl w:val="CF092B8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52" w15:restartNumberingAfterBreak="0">
    <w:nsid w:val="52E428EF"/>
    <w:multiLevelType w:val="singleLevel"/>
    <w:tmpl w:val="C5FA8E54"/>
    <w:lvl w:ilvl="0">
      <w:start w:val="1"/>
      <w:numFmt w:val="decimal"/>
      <w:lvlText w:val="%1)"/>
      <w:legacy w:legacy="1" w:legacySpace="0" w:legacyIndent="494"/>
      <w:lvlJc w:val="left"/>
      <w:rPr>
        <w:rFonts w:ascii="Arial Narrow" w:eastAsia="Times New Roman" w:hAnsi="Arial Narrow" w:cs="Arial"/>
      </w:rPr>
    </w:lvl>
  </w:abstractNum>
  <w:abstractNum w:abstractNumId="53" w15:restartNumberingAfterBreak="0">
    <w:nsid w:val="54784E31"/>
    <w:multiLevelType w:val="hybridMultilevel"/>
    <w:tmpl w:val="F40AB0B0"/>
    <w:lvl w:ilvl="0" w:tplc="FFFFFFFF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57104F65"/>
    <w:multiLevelType w:val="multilevel"/>
    <w:tmpl w:val="BF205925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7B15C2D"/>
    <w:multiLevelType w:val="multilevel"/>
    <w:tmpl w:val="B5E306ED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E6605E"/>
    <w:multiLevelType w:val="hybridMultilevel"/>
    <w:tmpl w:val="75604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7C2C16"/>
    <w:multiLevelType w:val="hybridMultilevel"/>
    <w:tmpl w:val="E5082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ADCABA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FA5ECE"/>
    <w:multiLevelType w:val="multilevel"/>
    <w:tmpl w:val="B5E306ED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4B1735"/>
    <w:multiLevelType w:val="hybridMultilevel"/>
    <w:tmpl w:val="E4CA9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920DB0"/>
    <w:multiLevelType w:val="hybridMultilevel"/>
    <w:tmpl w:val="185E2DA2"/>
    <w:lvl w:ilvl="0" w:tplc="705AA2FC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C802B0"/>
    <w:multiLevelType w:val="hybridMultilevel"/>
    <w:tmpl w:val="7EB8D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4F18A2"/>
    <w:multiLevelType w:val="hybridMultilevel"/>
    <w:tmpl w:val="4692C6E0"/>
    <w:lvl w:ilvl="0" w:tplc="E766F4A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30585A"/>
    <w:multiLevelType w:val="hybridMultilevel"/>
    <w:tmpl w:val="75F4A12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6A2F6D9D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0" w15:restartNumberingAfterBreak="0">
    <w:nsid w:val="6A812B63"/>
    <w:multiLevelType w:val="hybridMultilevel"/>
    <w:tmpl w:val="F40AB0B0"/>
    <w:lvl w:ilvl="0" w:tplc="A994069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B074634"/>
    <w:multiLevelType w:val="hybridMultilevel"/>
    <w:tmpl w:val="3146AF96"/>
    <w:lvl w:ilvl="0" w:tplc="AB8241E6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A162D8"/>
    <w:multiLevelType w:val="hybridMultilevel"/>
    <w:tmpl w:val="07B4D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B226F"/>
    <w:multiLevelType w:val="hybridMultilevel"/>
    <w:tmpl w:val="5284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452382"/>
    <w:multiLevelType w:val="multilevel"/>
    <w:tmpl w:val="BF205925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72BD7DAF"/>
    <w:multiLevelType w:val="singleLevel"/>
    <w:tmpl w:val="C2364260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Arial" w:hint="default"/>
      </w:rPr>
    </w:lvl>
  </w:abstractNum>
  <w:abstractNum w:abstractNumId="76" w15:restartNumberingAfterBreak="0">
    <w:nsid w:val="72DF2591"/>
    <w:multiLevelType w:val="singleLevel"/>
    <w:tmpl w:val="DF1CED26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77" w15:restartNumberingAfterBreak="0">
    <w:nsid w:val="738456AF"/>
    <w:multiLevelType w:val="hybridMultilevel"/>
    <w:tmpl w:val="CF9AE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4EB358E"/>
    <w:multiLevelType w:val="hybridMultilevel"/>
    <w:tmpl w:val="858CC7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0F308D"/>
    <w:multiLevelType w:val="hybridMultilevel"/>
    <w:tmpl w:val="C474336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8157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0738811">
    <w:abstractNumId w:val="6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1488718">
    <w:abstractNumId w:val="45"/>
  </w:num>
  <w:num w:numId="4" w16cid:durableId="735206281">
    <w:abstractNumId w:val="30"/>
  </w:num>
  <w:num w:numId="5" w16cid:durableId="1661082094">
    <w:abstractNumId w:val="60"/>
    <w:lvlOverride w:ilvl="0">
      <w:startOverride w:val="1"/>
    </w:lvlOverride>
  </w:num>
  <w:num w:numId="6" w16cid:durableId="399448299">
    <w:abstractNumId w:val="42"/>
    <w:lvlOverride w:ilvl="0">
      <w:startOverride w:val="1"/>
    </w:lvlOverride>
  </w:num>
  <w:num w:numId="7" w16cid:durableId="512652871">
    <w:abstractNumId w:val="27"/>
  </w:num>
  <w:num w:numId="8" w16cid:durableId="1541549008">
    <w:abstractNumId w:val="18"/>
  </w:num>
  <w:num w:numId="9" w16cid:durableId="644119412">
    <w:abstractNumId w:val="24"/>
  </w:num>
  <w:num w:numId="10" w16cid:durableId="619187181">
    <w:abstractNumId w:val="40"/>
  </w:num>
  <w:num w:numId="11" w16cid:durableId="453325654">
    <w:abstractNumId w:val="72"/>
  </w:num>
  <w:num w:numId="12" w16cid:durableId="309790335">
    <w:abstractNumId w:val="76"/>
  </w:num>
  <w:num w:numId="13" w16cid:durableId="2084259930">
    <w:abstractNumId w:val="23"/>
  </w:num>
  <w:num w:numId="14" w16cid:durableId="1056048874">
    <w:abstractNumId w:val="75"/>
  </w:num>
  <w:num w:numId="15" w16cid:durableId="1473208915">
    <w:abstractNumId w:val="52"/>
  </w:num>
  <w:num w:numId="16" w16cid:durableId="1692995989">
    <w:abstractNumId w:val="33"/>
  </w:num>
  <w:num w:numId="17" w16cid:durableId="714046762">
    <w:abstractNumId w:val="61"/>
  </w:num>
  <w:num w:numId="18" w16cid:durableId="2128622962">
    <w:abstractNumId w:val="57"/>
  </w:num>
  <w:num w:numId="19" w16cid:durableId="1240409607">
    <w:abstractNumId w:val="0"/>
  </w:num>
  <w:num w:numId="20" w16cid:durableId="1010912343">
    <w:abstractNumId w:val="49"/>
  </w:num>
  <w:num w:numId="21" w16cid:durableId="1006132938">
    <w:abstractNumId w:val="2"/>
  </w:num>
  <w:num w:numId="22" w16cid:durableId="962005419">
    <w:abstractNumId w:val="59"/>
  </w:num>
  <w:num w:numId="23" w16cid:durableId="1395430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23267948">
    <w:abstractNumId w:val="14"/>
  </w:num>
  <w:num w:numId="25" w16cid:durableId="1472481010">
    <w:abstractNumId w:val="43"/>
  </w:num>
  <w:num w:numId="26" w16cid:durableId="1413239013">
    <w:abstractNumId w:val="39"/>
  </w:num>
  <w:num w:numId="27" w16cid:durableId="2134051707">
    <w:abstractNumId w:val="7"/>
  </w:num>
  <w:num w:numId="28" w16cid:durableId="5456072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5884447">
    <w:abstractNumId w:val="26"/>
  </w:num>
  <w:num w:numId="30" w16cid:durableId="1119644202">
    <w:abstractNumId w:val="21"/>
  </w:num>
  <w:num w:numId="31" w16cid:durableId="1876038290">
    <w:abstractNumId w:val="15"/>
  </w:num>
  <w:num w:numId="32" w16cid:durableId="1976641687">
    <w:abstractNumId w:val="37"/>
  </w:num>
  <w:num w:numId="33" w16cid:durableId="831484236">
    <w:abstractNumId w:val="58"/>
  </w:num>
  <w:num w:numId="34" w16cid:durableId="1883595085">
    <w:abstractNumId w:val="70"/>
  </w:num>
  <w:num w:numId="35" w16cid:durableId="1880969717">
    <w:abstractNumId w:val="5"/>
  </w:num>
  <w:num w:numId="36" w16cid:durableId="1902905119">
    <w:abstractNumId w:val="48"/>
  </w:num>
  <w:num w:numId="37" w16cid:durableId="278606235">
    <w:abstractNumId w:val="38"/>
  </w:num>
  <w:num w:numId="38" w16cid:durableId="739207110">
    <w:abstractNumId w:val="44"/>
  </w:num>
  <w:num w:numId="39" w16cid:durableId="1076318048">
    <w:abstractNumId w:val="78"/>
  </w:num>
  <w:num w:numId="40" w16cid:durableId="798109410">
    <w:abstractNumId w:val="31"/>
  </w:num>
  <w:num w:numId="41" w16cid:durableId="250166811">
    <w:abstractNumId w:val="1"/>
  </w:num>
  <w:num w:numId="42" w16cid:durableId="2049989788">
    <w:abstractNumId w:val="12"/>
  </w:num>
  <w:num w:numId="43" w16cid:durableId="819463662">
    <w:abstractNumId w:val="22"/>
  </w:num>
  <w:num w:numId="44" w16cid:durableId="309212312">
    <w:abstractNumId w:val="71"/>
  </w:num>
  <w:num w:numId="45" w16cid:durableId="536284263">
    <w:abstractNumId w:val="17"/>
  </w:num>
  <w:num w:numId="46" w16cid:durableId="1504662524">
    <w:abstractNumId w:val="64"/>
  </w:num>
  <w:num w:numId="47" w16cid:durableId="1075123709">
    <w:abstractNumId w:val="50"/>
  </w:num>
  <w:num w:numId="48" w16cid:durableId="171337721">
    <w:abstractNumId w:val="4"/>
  </w:num>
  <w:num w:numId="49" w16cid:durableId="1925527622">
    <w:abstractNumId w:val="11"/>
  </w:num>
  <w:num w:numId="50" w16cid:durableId="383531975">
    <w:abstractNumId w:val="67"/>
  </w:num>
  <w:num w:numId="51" w16cid:durableId="1222016443">
    <w:abstractNumId w:val="66"/>
  </w:num>
  <w:num w:numId="52" w16cid:durableId="757292927">
    <w:abstractNumId w:val="28"/>
  </w:num>
  <w:num w:numId="53" w16cid:durableId="564532774">
    <w:abstractNumId w:val="36"/>
  </w:num>
  <w:num w:numId="54" w16cid:durableId="1492217239">
    <w:abstractNumId w:val="51"/>
  </w:num>
  <w:num w:numId="55" w16cid:durableId="1191528980">
    <w:abstractNumId w:val="10"/>
  </w:num>
  <w:num w:numId="56" w16cid:durableId="993291347">
    <w:abstractNumId w:val="77"/>
  </w:num>
  <w:num w:numId="57" w16cid:durableId="387923699">
    <w:abstractNumId w:val="6"/>
  </w:num>
  <w:num w:numId="58" w16cid:durableId="825512571">
    <w:abstractNumId w:val="69"/>
  </w:num>
  <w:num w:numId="59" w16cid:durableId="925115315">
    <w:abstractNumId w:val="54"/>
  </w:num>
  <w:num w:numId="60" w16cid:durableId="864369879">
    <w:abstractNumId w:val="79"/>
  </w:num>
  <w:num w:numId="61" w16cid:durableId="212810699">
    <w:abstractNumId w:val="55"/>
  </w:num>
  <w:num w:numId="62" w16cid:durableId="1055079326">
    <w:abstractNumId w:val="8"/>
  </w:num>
  <w:num w:numId="63" w16cid:durableId="133330575">
    <w:abstractNumId w:val="8"/>
    <w:lvlOverride w:ilvl="0">
      <w:lvl w:ilvl="0" w:tplc="27322718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4" w16cid:durableId="973292290">
    <w:abstractNumId w:val="19"/>
  </w:num>
  <w:num w:numId="65" w16cid:durableId="235286628">
    <w:abstractNumId w:val="20"/>
  </w:num>
  <w:num w:numId="66" w16cid:durableId="1992557633">
    <w:abstractNumId w:val="73"/>
  </w:num>
  <w:num w:numId="67" w16cid:durableId="1534685053">
    <w:abstractNumId w:val="41"/>
  </w:num>
  <w:num w:numId="68" w16cid:durableId="1078358035">
    <w:abstractNumId w:val="56"/>
  </w:num>
  <w:num w:numId="69" w16cid:durableId="688028148">
    <w:abstractNumId w:val="63"/>
  </w:num>
  <w:num w:numId="70" w16cid:durableId="25495725">
    <w:abstractNumId w:val="65"/>
  </w:num>
  <w:num w:numId="71" w16cid:durableId="1787312601">
    <w:abstractNumId w:val="13"/>
  </w:num>
  <w:num w:numId="72" w16cid:durableId="454449051">
    <w:abstractNumId w:val="53"/>
  </w:num>
  <w:num w:numId="73" w16cid:durableId="850068347">
    <w:abstractNumId w:val="34"/>
  </w:num>
  <w:num w:numId="74" w16cid:durableId="135075140">
    <w:abstractNumId w:val="47"/>
  </w:num>
  <w:num w:numId="75" w16cid:durableId="1973904432">
    <w:abstractNumId w:val="32"/>
  </w:num>
  <w:num w:numId="76" w16cid:durableId="923075919">
    <w:abstractNumId w:val="46"/>
  </w:num>
  <w:num w:numId="77" w16cid:durableId="2069647306">
    <w:abstractNumId w:val="16"/>
  </w:num>
  <w:num w:numId="78" w16cid:durableId="862088671">
    <w:abstractNumId w:val="35"/>
  </w:num>
  <w:num w:numId="79" w16cid:durableId="1574777113">
    <w:abstractNumId w:val="74"/>
  </w:num>
  <w:num w:numId="80" w16cid:durableId="1779913332">
    <w:abstractNumId w:val="9"/>
  </w:num>
  <w:num w:numId="81" w16cid:durableId="393820223">
    <w:abstractNumId w:val="6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D5"/>
    <w:rsid w:val="00063F52"/>
    <w:rsid w:val="000A2F31"/>
    <w:rsid w:val="00176537"/>
    <w:rsid w:val="002B342A"/>
    <w:rsid w:val="00346B70"/>
    <w:rsid w:val="00376C9B"/>
    <w:rsid w:val="00385103"/>
    <w:rsid w:val="00392799"/>
    <w:rsid w:val="003D123D"/>
    <w:rsid w:val="004104AE"/>
    <w:rsid w:val="004476C2"/>
    <w:rsid w:val="00474C59"/>
    <w:rsid w:val="004C02DF"/>
    <w:rsid w:val="004D534D"/>
    <w:rsid w:val="005940D5"/>
    <w:rsid w:val="005B7CA9"/>
    <w:rsid w:val="006D5ECF"/>
    <w:rsid w:val="0077426C"/>
    <w:rsid w:val="008A2574"/>
    <w:rsid w:val="008D3766"/>
    <w:rsid w:val="00917B55"/>
    <w:rsid w:val="009D2774"/>
    <w:rsid w:val="009F0157"/>
    <w:rsid w:val="00AB57B0"/>
    <w:rsid w:val="00AE11A8"/>
    <w:rsid w:val="00B67FCC"/>
    <w:rsid w:val="00BF299E"/>
    <w:rsid w:val="00C95132"/>
    <w:rsid w:val="00CA4C51"/>
    <w:rsid w:val="00D316EE"/>
    <w:rsid w:val="00DB1F79"/>
    <w:rsid w:val="00E30584"/>
    <w:rsid w:val="00E34937"/>
    <w:rsid w:val="00EF5AB0"/>
    <w:rsid w:val="00F8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2736"/>
  <w15:docId w15:val="{EAFA6DA4-7F43-457F-8C3C-87B0D616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A219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316EE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16E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316E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D316E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316EE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316EE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316EE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316EE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316EE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19C"/>
    <w:rPr>
      <w:rFonts w:ascii="Calibri" w:eastAsia="Calibri" w:hAnsi="Calibri" w:cs="Times New Roman"/>
    </w:rPr>
  </w:style>
  <w:style w:type="character" w:styleId="Hipercze">
    <w:name w:val="Hyperlink"/>
    <w:unhideWhenUsed/>
    <w:rsid w:val="006A219C"/>
    <w:rPr>
      <w:color w:val="0000FF"/>
      <w:u w:val="single"/>
    </w:rPr>
  </w:style>
  <w:style w:type="character" w:styleId="Wyrnieniedelikatne">
    <w:name w:val="Subtle Emphasis"/>
    <w:uiPriority w:val="19"/>
    <w:qFormat/>
    <w:rsid w:val="006A219C"/>
    <w:rPr>
      <w:i/>
      <w:iCs/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19C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C50A2"/>
    <w:rPr>
      <w:color w:val="808080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C50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C50A2"/>
    <w:rPr>
      <w:rFonts w:ascii="Tahoma" w:eastAsia="Calibri" w:hAnsi="Tahoma" w:cs="Tahoma"/>
      <w:sz w:val="16"/>
      <w:szCs w:val="16"/>
    </w:rPr>
  </w:style>
  <w:style w:type="character" w:customStyle="1" w:styleId="Styl1">
    <w:name w:val="Styl1"/>
    <w:basedOn w:val="Domylnaczcionkaakapitu"/>
    <w:uiPriority w:val="1"/>
    <w:rsid w:val="004C50A2"/>
    <w:rPr>
      <w:rFonts w:ascii="Arial Narrow" w:hAnsi="Arial Narrow"/>
      <w:sz w:val="24"/>
    </w:rPr>
  </w:style>
  <w:style w:type="character" w:customStyle="1" w:styleId="EZD">
    <w:name w:val="EZD"/>
    <w:basedOn w:val="Domylnaczcionkaakapitu"/>
    <w:uiPriority w:val="1"/>
    <w:qFormat/>
    <w:rsid w:val="0049443F"/>
    <w:rPr>
      <w:rFonts w:ascii="Arial Narrow" w:hAnsi="Arial Narrow"/>
      <w:sz w:val="24"/>
    </w:rPr>
  </w:style>
  <w:style w:type="character" w:customStyle="1" w:styleId="Styl2">
    <w:name w:val="Styl2"/>
    <w:basedOn w:val="Domylnaczcionkaakapitu"/>
    <w:uiPriority w:val="1"/>
    <w:rsid w:val="0049443F"/>
    <w:rPr>
      <w:rFonts w:ascii="Arial Narrow" w:hAnsi="Arial Narrow"/>
      <w:sz w:val="20"/>
    </w:rPr>
  </w:style>
  <w:style w:type="character" w:customStyle="1" w:styleId="Styl3">
    <w:name w:val="Styl3"/>
    <w:basedOn w:val="Domylnaczcionkaakapitu"/>
    <w:uiPriority w:val="1"/>
    <w:rsid w:val="00A06AED"/>
    <w:rPr>
      <w:rFonts w:ascii="Arial" w:hAnsi="Arial"/>
    </w:rPr>
  </w:style>
  <w:style w:type="character" w:customStyle="1" w:styleId="Styl4">
    <w:name w:val="Styl4"/>
    <w:basedOn w:val="Domylnaczcionkaakapitu"/>
    <w:uiPriority w:val="1"/>
    <w:rsid w:val="00A06AED"/>
    <w:rPr>
      <w:sz w:val="22"/>
    </w:rPr>
  </w:style>
  <w:style w:type="character" w:customStyle="1" w:styleId="Styl5">
    <w:name w:val="Styl5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6E5D25"/>
    <w:rPr>
      <w:rFonts w:ascii="Arial" w:hAnsi="Arial"/>
      <w:sz w:val="24"/>
    </w:rPr>
  </w:style>
  <w:style w:type="character" w:customStyle="1" w:styleId="Styl9">
    <w:name w:val="Styl9"/>
    <w:basedOn w:val="Domylnaczcionkaakapitu"/>
    <w:uiPriority w:val="1"/>
    <w:qFormat/>
    <w:rsid w:val="00945675"/>
    <w:rPr>
      <w:rFonts w:ascii="Arial" w:hAnsi="Arial" w:cs="Arial" w:hint="default"/>
      <w:sz w:val="24"/>
    </w:rPr>
  </w:style>
  <w:style w:type="character" w:customStyle="1" w:styleId="Nagwek1Znak">
    <w:name w:val="Nagłówek 1 Znak"/>
    <w:basedOn w:val="Domylnaczcionkaakapitu"/>
    <w:link w:val="Nagwek1"/>
    <w:rsid w:val="00D316EE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D316EE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316EE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D316EE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316EE"/>
    <w:rPr>
      <w:rFonts w:ascii="Arial" w:eastAsia="Calibri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D316EE"/>
    <w:rPr>
      <w:rFonts w:ascii="Calibri" w:eastAsia="Calibri" w:hAnsi="Calibri" w:cs="Times New Roman"/>
      <w:i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316EE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D316EE"/>
    <w:rPr>
      <w:rFonts w:ascii="Arial" w:eastAsia="Calibri" w:hAnsi="Arial" w:cs="Times New Roman"/>
      <w:i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316EE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316EE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D316EE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nhideWhenUsed/>
    <w:qFormat/>
    <w:rsid w:val="00D316EE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316E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D316EE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6E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D316E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6E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nhideWhenUsed/>
    <w:rsid w:val="00D316EE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316EE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D316EE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D316EE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316EE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D316EE"/>
    <w:pPr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16EE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D316E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link w:val="ustZnak"/>
    <w:rsid w:val="00D316E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D316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D316EE"/>
    <w:pPr>
      <w:ind w:left="850" w:hanging="425"/>
    </w:pPr>
  </w:style>
  <w:style w:type="paragraph" w:customStyle="1" w:styleId="tekst">
    <w:name w:val="tekst"/>
    <w:basedOn w:val="Normalny"/>
    <w:rsid w:val="00D316EE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D316EE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rsid w:val="00D316EE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rsid w:val="00D316EE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316EE"/>
    <w:pPr>
      <w:numPr>
        <w:numId w:val="2"/>
      </w:numPr>
      <w:tabs>
        <w:tab w:val="clear" w:pos="454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D316EE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316EE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domyslny">
    <w:name w:val="akapitdomyslny"/>
    <w:rsid w:val="00D316EE"/>
    <w:rPr>
      <w:sz w:val="20"/>
      <w:szCs w:val="20"/>
    </w:rPr>
  </w:style>
  <w:style w:type="paragraph" w:styleId="Akapitzlist">
    <w:name w:val="List Paragraph"/>
    <w:aliases w:val="L1,Numerowanie,Akapit z listą5,x.,Normalny1,podpunkt,Eko punkty,Oświetlenie,TABELA,BulletC,normalny tekst,Wyliczanie,Obiekt,Akapit z listą BS,maz_wyliczenie,opis dzialania,K-P_odwolanie,A_wyliczenie,sw tekst,Kolorowa lista — akcent 11"/>
    <w:basedOn w:val="Normalny"/>
    <w:link w:val="AkapitzlistZnak"/>
    <w:uiPriority w:val="34"/>
    <w:qFormat/>
    <w:rsid w:val="00D316EE"/>
    <w:pPr>
      <w:spacing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nhideWhenUsed/>
    <w:rsid w:val="00D316E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16E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FR1">
    <w:name w:val="FR1"/>
    <w:rsid w:val="00D316EE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rsid w:val="00D316EE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rsid w:val="00D316E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D316EE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316EE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  <w:lang w:val="x-none"/>
    </w:rPr>
  </w:style>
  <w:style w:type="table" w:styleId="Tabela-Siatka">
    <w:name w:val="Table Grid"/>
    <w:basedOn w:val="Standardowy"/>
    <w:rsid w:val="00D31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D316EE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316EE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16E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dres">
    <w:name w:val="Adres"/>
    <w:basedOn w:val="Tekstpodstawowy"/>
    <w:rsid w:val="00D316EE"/>
    <w:pPr>
      <w:keepLines/>
      <w:spacing w:after="0"/>
    </w:pPr>
    <w:rPr>
      <w:rFonts w:ascii="Lucida Casual CE" w:hAnsi="Lucida Casual CE"/>
    </w:rPr>
  </w:style>
  <w:style w:type="paragraph" w:customStyle="1" w:styleId="Kreska">
    <w:name w:val="Kreska"/>
    <w:basedOn w:val="Normalny"/>
    <w:rsid w:val="00D316EE"/>
    <w:pPr>
      <w:numPr>
        <w:numId w:val="3"/>
      </w:numPr>
      <w:spacing w:line="240" w:lineRule="auto"/>
    </w:pPr>
    <w:rPr>
      <w:rFonts w:ascii="Arial" w:eastAsia="Times New Roman" w:hAnsi="Arial"/>
      <w:lang w:eastAsia="pl-PL"/>
    </w:rPr>
  </w:style>
  <w:style w:type="character" w:customStyle="1" w:styleId="Styl2Znak">
    <w:name w:val="Styl2 Znak"/>
    <w:rsid w:val="00D316EE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D316EE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316EE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rsid w:val="00D316EE"/>
    <w:pPr>
      <w:suppressAutoHyphens/>
      <w:spacing w:line="240" w:lineRule="auto"/>
    </w:pPr>
    <w:rPr>
      <w:rFonts w:ascii="Times New Roman" w:eastAsia="SimSun" w:hAnsi="Times New Roman"/>
      <w:kern w:val="1"/>
      <w:sz w:val="20"/>
      <w:szCs w:val="24"/>
      <w:lang w:eastAsia="ar-SA"/>
    </w:rPr>
  </w:style>
  <w:style w:type="paragraph" w:customStyle="1" w:styleId="OPIS2">
    <w:name w:val="OPIS2"/>
    <w:basedOn w:val="Normalny"/>
    <w:rsid w:val="00D316EE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17153"/>
      <w:szCs w:val="20"/>
      <w:lang w:eastAsia="pl-PL"/>
    </w:rPr>
  </w:style>
  <w:style w:type="paragraph" w:customStyle="1" w:styleId="Tekstpodstawowy31">
    <w:name w:val="Tekst podstawowy 31"/>
    <w:basedOn w:val="Normalny2"/>
    <w:rsid w:val="00D316EE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D316EE"/>
  </w:style>
  <w:style w:type="paragraph" w:styleId="Tekstblokowy">
    <w:name w:val="Block Text"/>
    <w:basedOn w:val="Normalny"/>
    <w:rsid w:val="00D316EE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D316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7z3">
    <w:name w:val="WW8Num7z3"/>
    <w:rsid w:val="00D316EE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rsid w:val="00D316EE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316E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D316EE"/>
    <w:rPr>
      <w:vertAlign w:val="superscript"/>
    </w:rPr>
  </w:style>
  <w:style w:type="paragraph" w:customStyle="1" w:styleId="STABI">
    <w:name w:val="STABI"/>
    <w:basedOn w:val="Normalny"/>
    <w:rsid w:val="00D316EE"/>
    <w:pPr>
      <w:tabs>
        <w:tab w:val="right" w:pos="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rsid w:val="00D316EE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D316EE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styleId="Lista2">
    <w:name w:val="List 2"/>
    <w:basedOn w:val="Normalny"/>
    <w:rsid w:val="00D316EE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D316EE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aldek">
    <w:name w:val="Waldek"/>
    <w:basedOn w:val="Normalny"/>
    <w:rsid w:val="00D316EE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rsid w:val="00D316EE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rsid w:val="00D316EE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D316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6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16E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link w:val="ListParagraphChar"/>
    <w:rsid w:val="00D316EE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character" w:customStyle="1" w:styleId="ListParagraphChar">
    <w:name w:val="List Paragraph Char"/>
    <w:link w:val="Akapitzlist1"/>
    <w:locked/>
    <w:rsid w:val="00D316EE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rsid w:val="00D316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D316E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D316EE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D316E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316EE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D316E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D316EE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D316EE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D316E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D316E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D316EE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D316EE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D316EE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316E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D316E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D316E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D316EE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D316EE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D316EE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D316EE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D316EE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grubienieTeksttreci2Arial7pt">
    <w:name w:val="Pogrubienie;Tekst treści (2) + Arial;7 pt"/>
    <w:rsid w:val="00D316EE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D316EE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D316EE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D316EE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D316EE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table" w:customStyle="1" w:styleId="TableNormal">
    <w:name w:val="Table Normal"/>
    <w:uiPriority w:val="2"/>
    <w:semiHidden/>
    <w:unhideWhenUsed/>
    <w:qFormat/>
    <w:rsid w:val="00D316E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316EE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NormalBold">
    <w:name w:val="NormalBold"/>
    <w:basedOn w:val="Normalny"/>
    <w:link w:val="NormalBoldChar"/>
    <w:rsid w:val="00D316EE"/>
    <w:pPr>
      <w:widowControl w:val="0"/>
      <w:spacing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D316EE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D316EE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16EE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16E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316EE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316EE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D316EE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D316EE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D316EE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316EE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316EE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316EE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316EE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316EE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316EE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316EE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D316EE"/>
    <w:pPr>
      <w:numPr>
        <w:numId w:val="8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RzymskieZnakZnak">
    <w:name w:val="Rzymskie Znak Znak"/>
    <w:link w:val="Rzymskie"/>
    <w:rsid w:val="00D316EE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x. Znak,Normalny1 Znak,podpunkt Znak,Eko punkty Znak,Oświetlenie Znak,TABELA Znak,BulletC Znak,normalny tekst Znak,Wyliczanie Znak,Obiekt Znak,Akapit z listą BS Znak,maz_wyliczenie Znak"/>
    <w:link w:val="Akapitzlist"/>
    <w:uiPriority w:val="34"/>
    <w:qFormat/>
    <w:rsid w:val="00D316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uiPriority w:val="99"/>
    <w:unhideWhenUsed/>
    <w:rsid w:val="00D316E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316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ks">
    <w:name w:val="Indeks"/>
    <w:basedOn w:val="Normalny"/>
    <w:rsid w:val="00D316EE"/>
    <w:pPr>
      <w:suppressLineNumbers/>
      <w:suppressAutoHyphens/>
      <w:spacing w:after="200"/>
    </w:pPr>
    <w:rPr>
      <w:rFonts w:ascii="Arial" w:eastAsia="Arial" w:hAnsi="Arial" w:cs="Tahoma"/>
      <w:lang w:eastAsia="ar-SA"/>
    </w:rPr>
  </w:style>
  <w:style w:type="paragraph" w:customStyle="1" w:styleId="Style55">
    <w:name w:val="Style55"/>
    <w:basedOn w:val="Normalny"/>
    <w:uiPriority w:val="99"/>
    <w:qFormat/>
    <w:rsid w:val="00D316EE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2">
    <w:name w:val="Font Style12"/>
    <w:uiPriority w:val="99"/>
    <w:rsid w:val="00D316EE"/>
    <w:rPr>
      <w:rFonts w:ascii="Segoe UI" w:hAnsi="Segoe UI"/>
      <w:color w:val="000000"/>
      <w:sz w:val="16"/>
    </w:rPr>
  </w:style>
  <w:style w:type="character" w:customStyle="1" w:styleId="FontStyle257">
    <w:name w:val="Font Style257"/>
    <w:uiPriority w:val="99"/>
    <w:qFormat/>
    <w:rsid w:val="00D316EE"/>
    <w:rPr>
      <w:rFonts w:ascii="Arial Narrow" w:hAnsi="Arial Narrow"/>
      <w:color w:val="000000"/>
      <w:sz w:val="22"/>
    </w:rPr>
  </w:style>
  <w:style w:type="character" w:styleId="Pogrubienie">
    <w:name w:val="Strong"/>
    <w:uiPriority w:val="22"/>
    <w:qFormat/>
    <w:rsid w:val="00D316EE"/>
    <w:rPr>
      <w:b/>
      <w:bCs/>
    </w:rPr>
  </w:style>
  <w:style w:type="paragraph" w:customStyle="1" w:styleId="style60">
    <w:name w:val="style6"/>
    <w:basedOn w:val="Normalny"/>
    <w:rsid w:val="00D316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D316EE"/>
  </w:style>
  <w:style w:type="paragraph" w:styleId="Podtytu">
    <w:name w:val="Subtitle"/>
    <w:basedOn w:val="Normalny"/>
    <w:next w:val="Normalny"/>
    <w:link w:val="PodtytuZnak"/>
    <w:rsid w:val="00D316E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D316EE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table" w:customStyle="1" w:styleId="TableNormal1">
    <w:name w:val="Table Normal1"/>
    <w:rsid w:val="00D316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mmentTextChar">
    <w:name w:val="Comment Text Char"/>
    <w:uiPriority w:val="99"/>
    <w:semiHidden/>
    <w:qFormat/>
    <w:locked/>
    <w:rsid w:val="00D316EE"/>
    <w:rPr>
      <w:rFonts w:ascii="Arial" w:hAnsi="Arial"/>
      <w:lang w:val="pl-PL" w:eastAsia="pl-PL"/>
    </w:rPr>
  </w:style>
  <w:style w:type="character" w:customStyle="1" w:styleId="BodyTextChar">
    <w:name w:val="Body Text Char"/>
    <w:uiPriority w:val="99"/>
    <w:semiHidden/>
    <w:qFormat/>
    <w:locked/>
    <w:rsid w:val="00D316EE"/>
    <w:rPr>
      <w:rFonts w:ascii="Arial" w:hAnsi="Arial"/>
      <w:sz w:val="24"/>
      <w:lang w:val="pl-PL" w:eastAsia="pl-PL"/>
    </w:rPr>
  </w:style>
  <w:style w:type="character" w:customStyle="1" w:styleId="BodyText2Char">
    <w:name w:val="Body Text 2 Char"/>
    <w:uiPriority w:val="99"/>
    <w:semiHidden/>
    <w:locked/>
    <w:rsid w:val="00D316EE"/>
    <w:rPr>
      <w:b/>
      <w:sz w:val="24"/>
      <w:lang w:val="pl-PL" w:eastAsia="pl-PL"/>
    </w:rPr>
  </w:style>
  <w:style w:type="paragraph" w:customStyle="1" w:styleId="Style30">
    <w:name w:val="Style30"/>
    <w:basedOn w:val="Normalny"/>
    <w:uiPriority w:val="99"/>
    <w:rsid w:val="00D316EE"/>
    <w:pPr>
      <w:widowControl w:val="0"/>
      <w:autoSpaceDE w:val="0"/>
      <w:autoSpaceDN w:val="0"/>
      <w:adjustRightInd w:val="0"/>
      <w:spacing w:line="293" w:lineRule="exact"/>
      <w:ind w:hanging="422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D316EE"/>
    <w:rPr>
      <w:rFonts w:ascii="Segoe UI" w:hAnsi="Segoe UI"/>
      <w:b/>
      <w:color w:val="000000"/>
      <w:sz w:val="16"/>
    </w:rPr>
  </w:style>
  <w:style w:type="character" w:customStyle="1" w:styleId="txt-new">
    <w:name w:val="txt-new"/>
    <w:uiPriority w:val="99"/>
    <w:rsid w:val="00D316EE"/>
    <w:rPr>
      <w:rFonts w:ascii="Times New Roman" w:hAnsi="Times New Roman"/>
    </w:rPr>
  </w:style>
  <w:style w:type="character" w:customStyle="1" w:styleId="tabulatory">
    <w:name w:val="tabulatory"/>
    <w:uiPriority w:val="99"/>
    <w:rsid w:val="00D316EE"/>
    <w:rPr>
      <w:rFonts w:ascii="Times New Roman" w:hAnsi="Times New Roman"/>
    </w:rPr>
  </w:style>
  <w:style w:type="paragraph" w:customStyle="1" w:styleId="listparagraphcxsppierwsze">
    <w:name w:val="listparagraphcxsppierwsze"/>
    <w:basedOn w:val="Normalny"/>
    <w:uiPriority w:val="99"/>
    <w:rsid w:val="00D316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uiPriority w:val="99"/>
    <w:rsid w:val="00D316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D316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D316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pple-converted-space">
    <w:name w:val="apple-converted-space"/>
    <w:uiPriority w:val="99"/>
    <w:rsid w:val="00D316EE"/>
  </w:style>
  <w:style w:type="paragraph" w:styleId="Poprawka">
    <w:name w:val="Revision"/>
    <w:hidden/>
    <w:uiPriority w:val="99"/>
    <w:semiHidden/>
    <w:rsid w:val="00D316E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D5DA0-E84B-42B1-8626-6B005A736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4218</Words>
  <Characters>25310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Frąckowiak Główny Specjalista ds. Kontroli Zarządczej</dc:creator>
  <cp:lastModifiedBy>Iwona Kniaziuk Wydział Zamówień Publicznych</cp:lastModifiedBy>
  <cp:revision>3</cp:revision>
  <dcterms:created xsi:type="dcterms:W3CDTF">2025-11-21T11:17:00Z</dcterms:created>
  <dcterms:modified xsi:type="dcterms:W3CDTF">2025-11-21T11:21:00Z</dcterms:modified>
</cp:coreProperties>
</file>